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68C" w:rsidRPr="00F9468C" w:rsidRDefault="00A25A77" w:rsidP="00A25A77">
      <w:pPr>
        <w:pStyle w:val="61"/>
        <w:shd w:val="clear" w:color="auto" w:fill="auto"/>
        <w:tabs>
          <w:tab w:val="left" w:pos="10348"/>
        </w:tabs>
        <w:spacing w:after="273"/>
        <w:ind w:right="148"/>
      </w:pPr>
      <w:r>
        <w:t xml:space="preserve">Исх.571                                                                                                                             </w:t>
      </w:r>
      <w:r>
        <w:rPr>
          <w:lang w:val="tt-RU"/>
        </w:rPr>
        <w:t xml:space="preserve">от </w:t>
      </w:r>
      <w:r>
        <w:t xml:space="preserve">07.09.2017 г.            </w:t>
      </w:r>
    </w:p>
    <w:tbl>
      <w:tblPr>
        <w:tblpPr w:leftFromText="180" w:rightFromText="180" w:bottomFromText="200" w:vertAnchor="page" w:horzAnchor="margin" w:tblpY="481"/>
        <w:tblW w:w="10456" w:type="dxa"/>
        <w:tblLook w:val="04A0"/>
      </w:tblPr>
      <w:tblGrid>
        <w:gridCol w:w="4500"/>
        <w:gridCol w:w="2160"/>
        <w:gridCol w:w="3796"/>
      </w:tblGrid>
      <w:tr w:rsidR="00F9468C" w:rsidTr="00F9468C">
        <w:trPr>
          <w:trHeight w:val="2410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F9468C" w:rsidRDefault="00F9468C" w:rsidP="00F94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МКУ «УПРАВЛЕНИЕ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ОБРАЗОВАНИЯ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F9468C" w:rsidRDefault="00F9468C" w:rsidP="00F94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ИСПОЛНИТЕЛЬНОГО КОМИТЕТА</w:t>
            </w:r>
          </w:p>
          <w:p w:rsidR="00F9468C" w:rsidRDefault="00F9468C" w:rsidP="00F94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АКТАНЫШСКОГО</w:t>
            </w:r>
          </w:p>
          <w:p w:rsidR="00F9468C" w:rsidRDefault="00F9468C" w:rsidP="00F94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МУНИЦИПАЛЬНОГО РАЙОНА</w:t>
            </w:r>
          </w:p>
          <w:p w:rsidR="00F9468C" w:rsidRDefault="00F9468C" w:rsidP="00F94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ТАТАРСТАН</w:t>
            </w:r>
          </w:p>
          <w:p w:rsidR="00F9468C" w:rsidRDefault="00F9468C" w:rsidP="00F94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  <w:lang w:val="tt-RU"/>
              </w:rPr>
            </w:pPr>
          </w:p>
          <w:p w:rsidR="00F9468C" w:rsidRDefault="00F9468C" w:rsidP="00F94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Tat" w:hAnsi="Times New Roman Tat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 xml:space="preserve">423740 с. Актаныш, пр. Ленина, 17                       </w:t>
            </w:r>
          </w:p>
          <w:p w:rsidR="00F9468C" w:rsidRDefault="00F9468C" w:rsidP="00F94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>тел./факс 3-09-07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F9468C" w:rsidRDefault="00F9468C" w:rsidP="00F94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40"/>
                <w:szCs w:val="20"/>
              </w:rPr>
            </w:pPr>
          </w:p>
          <w:p w:rsidR="00F9468C" w:rsidRDefault="00F9468C" w:rsidP="00F94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20"/>
                <w:lang w:val="tt-RU"/>
              </w:rPr>
            </w:pPr>
            <w:r>
              <w:rPr>
                <w:rFonts w:ascii="Tatar School Book" w:hAnsi="Tatar School Book"/>
                <w:b/>
                <w:noProof/>
                <w:sz w:val="40"/>
                <w:szCs w:val="20"/>
              </w:rPr>
              <w:drawing>
                <wp:inline distT="0" distB="0" distL="0" distR="0">
                  <wp:extent cx="885825" cy="1076325"/>
                  <wp:effectExtent l="19050" t="0" r="9525" b="0"/>
                  <wp:docPr id="4" name="Рисунок 1" descr="Описание: Описание: Описание: 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6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F9468C" w:rsidRDefault="00F9468C" w:rsidP="00F9468C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ТАТАРСТАН РЕСПУБЛИКАСЫ</w:t>
            </w:r>
          </w:p>
          <w:p w:rsidR="00F9468C" w:rsidRDefault="00F9468C" w:rsidP="00F9468C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АКТАНЫШ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 РАЙОНЫ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БАШКАРМА КОМИТЕТЫ</w:t>
            </w:r>
          </w:p>
          <w:p w:rsidR="00F9468C" w:rsidRDefault="00F9468C" w:rsidP="00F9468C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МКУ «МӘГАРИФ ИДАР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ӘСЕ”</w:t>
            </w:r>
          </w:p>
          <w:p w:rsidR="00F9468C" w:rsidRDefault="00F9468C" w:rsidP="00F9468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9468C" w:rsidRDefault="00F9468C" w:rsidP="00F946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423740 Актаныш авылы, Ленин пр-ты, 17</w:t>
            </w:r>
          </w:p>
          <w:p w:rsidR="00F9468C" w:rsidRDefault="00F9468C" w:rsidP="00F9468C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тел\факс 3-09-07</w:t>
            </w:r>
          </w:p>
        </w:tc>
      </w:tr>
    </w:tbl>
    <w:p w:rsidR="00F9468C" w:rsidRDefault="00F9468C" w:rsidP="00D55B62">
      <w:pPr>
        <w:pStyle w:val="61"/>
        <w:shd w:val="clear" w:color="auto" w:fill="auto"/>
        <w:spacing w:after="273"/>
        <w:ind w:left="440" w:right="5680"/>
        <w:rPr>
          <w:lang w:val="en-US"/>
        </w:rPr>
      </w:pPr>
    </w:p>
    <w:p w:rsidR="00F9468C" w:rsidRPr="00F9468C" w:rsidRDefault="00F9468C" w:rsidP="00F9468C">
      <w:pPr>
        <w:pStyle w:val="61"/>
        <w:shd w:val="clear" w:color="auto" w:fill="auto"/>
        <w:spacing w:after="273"/>
        <w:ind w:left="440" w:right="5680"/>
        <w:rPr>
          <w:b/>
          <w:sz w:val="24"/>
          <w:szCs w:val="24"/>
        </w:rPr>
      </w:pPr>
      <w:r w:rsidRPr="00F9468C">
        <w:rPr>
          <w:b/>
          <w:sz w:val="24"/>
          <w:szCs w:val="24"/>
        </w:rPr>
        <w:t>О проведении  мунципального этапа  IV Республиканского конкурса информационно-социальных видеороликов «Ребенок</w:t>
      </w:r>
      <w:r w:rsidR="00A25A77">
        <w:rPr>
          <w:b/>
          <w:sz w:val="24"/>
          <w:szCs w:val="24"/>
        </w:rPr>
        <w:t xml:space="preserve"> в мире прав»- «Бала хокук даир</w:t>
      </w:r>
      <w:r w:rsidR="00A25A77">
        <w:rPr>
          <w:b/>
          <w:sz w:val="24"/>
          <w:szCs w:val="24"/>
          <w:lang w:val="tt-RU"/>
        </w:rPr>
        <w:t>ә</w:t>
      </w:r>
      <w:r w:rsidR="00A25A77">
        <w:rPr>
          <w:b/>
          <w:sz w:val="24"/>
          <w:szCs w:val="24"/>
        </w:rPr>
        <w:t>сенд</w:t>
      </w:r>
      <w:r w:rsidR="00A25A77">
        <w:rPr>
          <w:b/>
          <w:sz w:val="24"/>
          <w:szCs w:val="24"/>
          <w:lang w:val="tt-RU"/>
        </w:rPr>
        <w:t>ә</w:t>
      </w:r>
      <w:r w:rsidRPr="00F9468C">
        <w:rPr>
          <w:b/>
          <w:sz w:val="24"/>
          <w:szCs w:val="24"/>
        </w:rPr>
        <w:t>»</w:t>
      </w:r>
    </w:p>
    <w:p w:rsidR="00D55B62" w:rsidRPr="00F9468C" w:rsidRDefault="00F9468C" w:rsidP="00D55B62">
      <w:pPr>
        <w:pStyle w:val="a6"/>
        <w:shd w:val="clear" w:color="auto" w:fill="auto"/>
        <w:spacing w:before="0"/>
        <w:ind w:left="440" w:right="20" w:firstLine="700"/>
        <w:jc w:val="both"/>
        <w:rPr>
          <w:b/>
          <w:sz w:val="24"/>
          <w:szCs w:val="24"/>
        </w:rPr>
      </w:pPr>
      <w:r>
        <w:rPr>
          <w:sz w:val="24"/>
          <w:szCs w:val="24"/>
        </w:rPr>
        <w:t>П</w:t>
      </w:r>
      <w:r w:rsidR="00D55B62" w:rsidRPr="00F9468C">
        <w:rPr>
          <w:sz w:val="24"/>
          <w:szCs w:val="24"/>
        </w:rPr>
        <w:t xml:space="preserve">о инициативе Уполномоченного по правам ребенка в Республике Татарстан в целях популяризации Конвенции ООН о правах ребенка, информационно-правового просвещения детей и молодежи, стимулирования их социально-правовой активности, а также пропаганды позитивно направленной, общественно полезной творческой деятельности подрастающего поколения в сфере повышения правовой грамотности и правовой культуры </w:t>
      </w:r>
      <w:r w:rsidR="00D55B62" w:rsidRPr="00F9468C">
        <w:rPr>
          <w:b/>
          <w:sz w:val="24"/>
          <w:szCs w:val="24"/>
        </w:rPr>
        <w:t>10 сентября 2017 года стартует IV Республиканский конкурс информационно-социальных видеороликов «Ребенок в мире прав»- «Бала хокук даирэсендэ».</w:t>
      </w:r>
    </w:p>
    <w:p w:rsidR="00D55B62" w:rsidRPr="00F9468C" w:rsidRDefault="00D55B62" w:rsidP="00D55B62">
      <w:pPr>
        <w:pStyle w:val="a6"/>
        <w:shd w:val="clear" w:color="auto" w:fill="auto"/>
        <w:spacing w:before="0"/>
        <w:ind w:left="440" w:right="20" w:firstLine="700"/>
        <w:jc w:val="both"/>
        <w:rPr>
          <w:sz w:val="24"/>
          <w:szCs w:val="24"/>
        </w:rPr>
      </w:pPr>
      <w:r w:rsidRPr="00F9468C">
        <w:rPr>
          <w:sz w:val="24"/>
          <w:szCs w:val="24"/>
        </w:rPr>
        <w:t>Организаторами Конкурса являются Уполномоченный по правам ребенка в Республике Татарстан, Министерство образования и науки Республики Татарстан, Министерство по делам молодежи и спорту Республики Татарстан, Министерство юстиции Республики Татарстан, Республиканское агентство по печати и массовым коммуникациям «Татмедиа», Республиканская комиссия по делам несовершеннолетних и защите их прав, органы управления образованием и управления по делам молодежи и спорту исполнительных комитетов муниципальных образований Республики Татарстан, Региональная общественная организация «Совет детских организаций Республики Татарстан».</w:t>
      </w:r>
    </w:p>
    <w:p w:rsidR="00D55B62" w:rsidRPr="00F9468C" w:rsidRDefault="00D55B62" w:rsidP="00D55B62">
      <w:pPr>
        <w:pStyle w:val="a6"/>
        <w:shd w:val="clear" w:color="auto" w:fill="auto"/>
        <w:spacing w:before="0"/>
        <w:ind w:left="440" w:right="20" w:firstLine="700"/>
        <w:jc w:val="both"/>
        <w:rPr>
          <w:sz w:val="24"/>
          <w:szCs w:val="24"/>
        </w:rPr>
      </w:pPr>
      <w:r w:rsidRPr="00F9468C">
        <w:rPr>
          <w:b/>
          <w:sz w:val="24"/>
          <w:szCs w:val="24"/>
        </w:rPr>
        <w:t xml:space="preserve">Участниками Конкурса могут выступать дети и молодежь в возрасте от 6 до 30 лет </w:t>
      </w:r>
      <w:r w:rsidRPr="00F9468C">
        <w:rPr>
          <w:b/>
          <w:sz w:val="24"/>
          <w:szCs w:val="24"/>
          <w:u w:val="single"/>
        </w:rPr>
        <w:t>как индивидуально</w:t>
      </w:r>
      <w:r w:rsidRPr="00F9468C">
        <w:rPr>
          <w:b/>
          <w:sz w:val="24"/>
          <w:szCs w:val="24"/>
        </w:rPr>
        <w:t xml:space="preserve">, так и в составе </w:t>
      </w:r>
      <w:r w:rsidRPr="00F9468C">
        <w:rPr>
          <w:b/>
          <w:sz w:val="24"/>
          <w:szCs w:val="24"/>
          <w:u w:val="single"/>
        </w:rPr>
        <w:t xml:space="preserve">групп </w:t>
      </w:r>
      <w:r w:rsidRPr="00F9468C">
        <w:rPr>
          <w:b/>
          <w:sz w:val="24"/>
          <w:szCs w:val="24"/>
        </w:rPr>
        <w:t xml:space="preserve">или </w:t>
      </w:r>
      <w:r w:rsidRPr="00F9468C">
        <w:rPr>
          <w:b/>
          <w:sz w:val="24"/>
          <w:szCs w:val="24"/>
          <w:u w:val="single"/>
        </w:rPr>
        <w:t>творческих коллективов</w:t>
      </w:r>
      <w:r w:rsidRPr="00F9468C">
        <w:rPr>
          <w:sz w:val="24"/>
          <w:szCs w:val="24"/>
        </w:rPr>
        <w:t>.</w:t>
      </w:r>
    </w:p>
    <w:p w:rsidR="00D55B62" w:rsidRPr="00F9468C" w:rsidRDefault="00D55B62" w:rsidP="00D55B62">
      <w:pPr>
        <w:pStyle w:val="a6"/>
        <w:shd w:val="clear" w:color="auto" w:fill="auto"/>
        <w:spacing w:before="0"/>
        <w:ind w:left="440" w:right="20" w:firstLine="700"/>
        <w:jc w:val="both"/>
        <w:rPr>
          <w:b/>
          <w:sz w:val="24"/>
          <w:szCs w:val="24"/>
        </w:rPr>
      </w:pPr>
      <w:r w:rsidRPr="00F9468C">
        <w:rPr>
          <w:sz w:val="24"/>
          <w:szCs w:val="24"/>
          <w:u w:val="single"/>
        </w:rPr>
        <w:t xml:space="preserve">В целях подготовки и проведения Конкурса в 2017 году </w:t>
      </w:r>
      <w:r w:rsidR="00F9468C" w:rsidRPr="00F9468C">
        <w:rPr>
          <w:b/>
          <w:sz w:val="24"/>
          <w:szCs w:val="24"/>
        </w:rPr>
        <w:t>просим  В</w:t>
      </w:r>
      <w:r w:rsidRPr="00F9468C">
        <w:rPr>
          <w:b/>
          <w:sz w:val="24"/>
          <w:szCs w:val="24"/>
        </w:rPr>
        <w:t xml:space="preserve">ас организовать в территории широкую информационную кампанию по привлечению к участию в конкурсе детей и молодежи, руководителей детских и молодежных общественных организаций, </w:t>
      </w:r>
      <w:r w:rsidRPr="00F9468C">
        <w:rPr>
          <w:sz w:val="24"/>
          <w:szCs w:val="24"/>
        </w:rPr>
        <w:t xml:space="preserve">и </w:t>
      </w:r>
      <w:r w:rsidRPr="00F9468C">
        <w:rPr>
          <w:b/>
          <w:sz w:val="24"/>
          <w:szCs w:val="24"/>
        </w:rPr>
        <w:t>обеспечить активное участие представителей  в мероприятиях 1 заявочного этапа Конкурса,</w:t>
      </w:r>
      <w:r w:rsidRPr="00F9468C">
        <w:rPr>
          <w:sz w:val="24"/>
          <w:szCs w:val="24"/>
        </w:rPr>
        <w:t xml:space="preserve"> который будет проходить </w:t>
      </w:r>
      <w:r w:rsidRPr="00F9468C">
        <w:rPr>
          <w:b/>
          <w:sz w:val="24"/>
          <w:szCs w:val="24"/>
        </w:rPr>
        <w:t>с 10 сентября по 31 октября 2017 г.</w:t>
      </w:r>
    </w:p>
    <w:p w:rsidR="00D55B62" w:rsidRPr="00F9468C" w:rsidRDefault="00D55B62" w:rsidP="00D55B62">
      <w:pPr>
        <w:pStyle w:val="a6"/>
        <w:shd w:val="clear" w:color="auto" w:fill="auto"/>
        <w:spacing w:before="0" w:after="330"/>
        <w:ind w:left="440" w:firstLine="700"/>
        <w:jc w:val="both"/>
        <w:rPr>
          <w:sz w:val="24"/>
          <w:szCs w:val="24"/>
        </w:rPr>
      </w:pPr>
      <w:r w:rsidRPr="00F9468C">
        <w:rPr>
          <w:sz w:val="24"/>
          <w:szCs w:val="24"/>
        </w:rPr>
        <w:t>Приложение: Приказ о проведении Конкурса на 10 л. в 1 экз.</w:t>
      </w:r>
    </w:p>
    <w:p w:rsidR="003905F4" w:rsidRDefault="003905F4" w:rsidP="003905F4">
      <w:pPr>
        <w:pStyle w:val="11"/>
        <w:keepNext/>
        <w:keepLines/>
        <w:shd w:val="clear" w:color="auto" w:fill="auto"/>
        <w:spacing w:before="0" w:line="420" w:lineRule="exact"/>
        <w:ind w:left="426"/>
        <w:jc w:val="both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  <w:r w:rsidRPr="003905F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Начальник МКУ «Управление образования»</w:t>
      </w:r>
      <w:r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:                                        Вахитов И.Р.</w:t>
      </w:r>
    </w:p>
    <w:p w:rsidR="003905F4" w:rsidRDefault="003905F4" w:rsidP="003905F4">
      <w:pPr>
        <w:pStyle w:val="11"/>
        <w:keepNext/>
        <w:keepLines/>
        <w:shd w:val="clear" w:color="auto" w:fill="auto"/>
        <w:spacing w:before="0" w:line="420" w:lineRule="exact"/>
        <w:ind w:left="426"/>
        <w:jc w:val="both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</w:p>
    <w:p w:rsidR="00D55B62" w:rsidRPr="003905F4" w:rsidRDefault="003905F4" w:rsidP="003905F4">
      <w:pPr>
        <w:pStyle w:val="11"/>
        <w:keepNext/>
        <w:keepLines/>
        <w:shd w:val="clear" w:color="auto" w:fill="auto"/>
        <w:spacing w:before="0" w:line="420" w:lineRule="exact"/>
        <w:ind w:left="426"/>
        <w:jc w:val="both"/>
        <w:rPr>
          <w:rFonts w:ascii="Times New Roman" w:hAnsi="Times New Roman" w:cs="Times New Roman"/>
          <w:b w:val="0"/>
          <w:i w:val="0"/>
          <w:sz w:val="20"/>
          <w:szCs w:val="20"/>
          <w:lang w:val="ru-RU"/>
        </w:rPr>
      </w:pPr>
      <w:r w:rsidRPr="003905F4">
        <w:rPr>
          <w:rFonts w:ascii="Times New Roman" w:hAnsi="Times New Roman" w:cs="Times New Roman"/>
          <w:b w:val="0"/>
          <w:i w:val="0"/>
          <w:sz w:val="20"/>
          <w:szCs w:val="20"/>
          <w:lang w:val="ru-RU"/>
        </w:rPr>
        <w:t>Исп.Д.М.Хабирова</w:t>
      </w:r>
      <w:r w:rsidR="00D55B62" w:rsidRPr="003905F4">
        <w:rPr>
          <w:rFonts w:ascii="Times New Roman" w:hAnsi="Times New Roman" w:cs="Times New Roman"/>
          <w:b w:val="0"/>
          <w:i w:val="0"/>
          <w:sz w:val="20"/>
          <w:szCs w:val="20"/>
          <w:lang w:val="ru-RU"/>
        </w:rPr>
        <w:br w:type="page"/>
      </w:r>
    </w:p>
    <w:p w:rsidR="00D55B62" w:rsidRPr="003905F4" w:rsidRDefault="00F9468C" w:rsidP="00F9468C">
      <w:pPr>
        <w:pStyle w:val="a6"/>
        <w:shd w:val="clear" w:color="auto" w:fill="auto"/>
        <w:spacing w:before="0" w:line="240" w:lineRule="auto"/>
        <w:ind w:left="40"/>
        <w:contextualSpacing/>
        <w:rPr>
          <w:sz w:val="22"/>
          <w:szCs w:val="22"/>
        </w:rPr>
      </w:pPr>
      <w:r>
        <w:lastRenderedPageBreak/>
        <w:t xml:space="preserve">               </w:t>
      </w:r>
      <w:r w:rsidR="00D55B62" w:rsidRPr="003905F4">
        <w:rPr>
          <w:sz w:val="22"/>
          <w:szCs w:val="22"/>
        </w:rPr>
        <w:t>Уполномоченный по правам ребенка в Республике Татарстан</w:t>
      </w:r>
      <w:r w:rsidRPr="003905F4">
        <w:rPr>
          <w:sz w:val="22"/>
          <w:szCs w:val="22"/>
        </w:rPr>
        <w:t xml:space="preserve"> </w:t>
      </w:r>
      <w:r w:rsidR="00D55B62" w:rsidRPr="003905F4">
        <w:rPr>
          <w:sz w:val="22"/>
          <w:szCs w:val="22"/>
        </w:rPr>
        <w:t>№ 19</w:t>
      </w:r>
    </w:p>
    <w:p w:rsidR="00D55B62" w:rsidRPr="003905F4" w:rsidRDefault="00D55B62" w:rsidP="00F9468C">
      <w:pPr>
        <w:pStyle w:val="a6"/>
        <w:shd w:val="clear" w:color="auto" w:fill="auto"/>
        <w:spacing w:before="0" w:after="300" w:line="240" w:lineRule="auto"/>
        <w:ind w:left="40"/>
        <w:contextualSpacing/>
        <w:jc w:val="center"/>
        <w:rPr>
          <w:sz w:val="22"/>
          <w:szCs w:val="22"/>
        </w:rPr>
      </w:pPr>
      <w:r w:rsidRPr="003905F4">
        <w:rPr>
          <w:sz w:val="22"/>
          <w:szCs w:val="22"/>
        </w:rPr>
        <w:t>Министерство образования и науки Республики Татарстан № под-9233/15</w:t>
      </w:r>
    </w:p>
    <w:p w:rsidR="00D55B62" w:rsidRPr="003905F4" w:rsidRDefault="00D55B62" w:rsidP="00F9468C">
      <w:pPr>
        <w:pStyle w:val="a6"/>
        <w:shd w:val="clear" w:color="auto" w:fill="auto"/>
        <w:spacing w:before="0" w:after="300" w:line="240" w:lineRule="auto"/>
        <w:ind w:left="40"/>
        <w:contextualSpacing/>
        <w:jc w:val="center"/>
        <w:rPr>
          <w:sz w:val="22"/>
          <w:szCs w:val="22"/>
        </w:rPr>
      </w:pPr>
      <w:r w:rsidRPr="003905F4">
        <w:rPr>
          <w:sz w:val="22"/>
          <w:szCs w:val="22"/>
        </w:rPr>
        <w:t>Министерство по делам молодежи и спорту Республики Татарстан №533</w:t>
      </w:r>
    </w:p>
    <w:p w:rsidR="00D55B62" w:rsidRPr="003905F4" w:rsidRDefault="00D55B62" w:rsidP="00F9468C">
      <w:pPr>
        <w:pStyle w:val="a6"/>
        <w:shd w:val="clear" w:color="auto" w:fill="auto"/>
        <w:spacing w:before="0" w:after="300" w:line="240" w:lineRule="auto"/>
        <w:ind w:left="40"/>
        <w:contextualSpacing/>
        <w:jc w:val="center"/>
        <w:rPr>
          <w:sz w:val="22"/>
          <w:szCs w:val="22"/>
        </w:rPr>
      </w:pPr>
      <w:r w:rsidRPr="003905F4">
        <w:rPr>
          <w:sz w:val="22"/>
          <w:szCs w:val="22"/>
        </w:rPr>
        <w:t>Министерство юстиции Республики Татарстан № 01-02/629</w:t>
      </w:r>
    </w:p>
    <w:p w:rsidR="00D55B62" w:rsidRPr="003905F4" w:rsidRDefault="00D55B62" w:rsidP="00F9468C">
      <w:pPr>
        <w:pStyle w:val="a6"/>
        <w:shd w:val="clear" w:color="auto" w:fill="auto"/>
        <w:spacing w:before="0" w:after="300" w:line="240" w:lineRule="auto"/>
        <w:ind w:left="40"/>
        <w:contextualSpacing/>
        <w:jc w:val="center"/>
        <w:rPr>
          <w:sz w:val="22"/>
          <w:szCs w:val="22"/>
        </w:rPr>
      </w:pPr>
      <w:r w:rsidRPr="003905F4">
        <w:rPr>
          <w:sz w:val="22"/>
          <w:szCs w:val="22"/>
        </w:rPr>
        <w:t>Республиканское агентство по печати и массовым коммуникациям "Татмедиа" № 30-п</w:t>
      </w:r>
    </w:p>
    <w:p w:rsidR="00A25A77" w:rsidRDefault="00A25A77" w:rsidP="00D55B62">
      <w:pPr>
        <w:pStyle w:val="22"/>
        <w:keepNext/>
        <w:keepLines/>
        <w:shd w:val="clear" w:color="auto" w:fill="auto"/>
        <w:spacing w:before="0"/>
        <w:ind w:left="40"/>
        <w:rPr>
          <w:lang w:val="tt-RU"/>
        </w:rPr>
      </w:pPr>
      <w:bookmarkStart w:id="0" w:name="bookmark1"/>
    </w:p>
    <w:p w:rsidR="00D55B62" w:rsidRDefault="00D55B62" w:rsidP="00D55B62">
      <w:pPr>
        <w:pStyle w:val="22"/>
        <w:keepNext/>
        <w:keepLines/>
        <w:shd w:val="clear" w:color="auto" w:fill="auto"/>
        <w:spacing w:before="0"/>
        <w:ind w:left="40"/>
      </w:pPr>
      <w:r>
        <w:t>ПРИКАЗ</w:t>
      </w:r>
      <w:bookmarkEnd w:id="0"/>
    </w:p>
    <w:p w:rsidR="00D55B62" w:rsidRPr="00F9468C" w:rsidRDefault="00D55B62" w:rsidP="00D55B62">
      <w:pPr>
        <w:pStyle w:val="22"/>
        <w:keepNext/>
        <w:keepLines/>
        <w:shd w:val="clear" w:color="auto" w:fill="auto"/>
        <w:spacing w:before="0"/>
        <w:ind w:left="40"/>
        <w:rPr>
          <w:b w:val="0"/>
        </w:rPr>
      </w:pPr>
      <w:bookmarkStart w:id="1" w:name="bookmark2"/>
      <w:r w:rsidRPr="00F9468C">
        <w:rPr>
          <w:b w:val="0"/>
        </w:rPr>
        <w:t>от 2 сентября 2015 года (с изменениями и дополнениями, внесенными</w:t>
      </w:r>
      <w:bookmarkEnd w:id="1"/>
    </w:p>
    <w:p w:rsidR="00D55B62" w:rsidRDefault="00D55B62" w:rsidP="00D55B62">
      <w:pPr>
        <w:pStyle w:val="22"/>
        <w:keepNext/>
        <w:keepLines/>
        <w:shd w:val="clear" w:color="auto" w:fill="auto"/>
        <w:spacing w:before="0" w:after="296"/>
        <w:ind w:left="40"/>
        <w:rPr>
          <w:b w:val="0"/>
          <w:lang w:val="tt-RU"/>
        </w:rPr>
      </w:pPr>
      <w:bookmarkStart w:id="2" w:name="bookmark3"/>
      <w:r w:rsidRPr="00F9468C">
        <w:rPr>
          <w:b w:val="0"/>
        </w:rPr>
        <w:t>приказом от 13 октября 2016 года)</w:t>
      </w:r>
      <w:bookmarkEnd w:id="2"/>
    </w:p>
    <w:p w:rsidR="00A25A77" w:rsidRDefault="00A25A77" w:rsidP="00D55B62">
      <w:pPr>
        <w:pStyle w:val="22"/>
        <w:keepNext/>
        <w:keepLines/>
        <w:shd w:val="clear" w:color="auto" w:fill="auto"/>
        <w:spacing w:before="0" w:after="296"/>
        <w:ind w:left="40"/>
        <w:rPr>
          <w:b w:val="0"/>
          <w:lang w:val="tt-RU"/>
        </w:rPr>
      </w:pPr>
    </w:p>
    <w:p w:rsidR="00A25A77" w:rsidRPr="00A25A77" w:rsidRDefault="00A25A77" w:rsidP="00D55B62">
      <w:pPr>
        <w:pStyle w:val="22"/>
        <w:keepNext/>
        <w:keepLines/>
        <w:shd w:val="clear" w:color="auto" w:fill="auto"/>
        <w:spacing w:before="0" w:after="296"/>
        <w:ind w:left="40"/>
        <w:rPr>
          <w:b w:val="0"/>
          <w:lang w:val="tt-RU"/>
        </w:rPr>
      </w:pPr>
    </w:p>
    <w:p w:rsidR="00A25A77" w:rsidRPr="00A25A77" w:rsidRDefault="00D55B62" w:rsidP="00D55B62">
      <w:pPr>
        <w:pStyle w:val="22"/>
        <w:keepNext/>
        <w:keepLines/>
        <w:shd w:val="clear" w:color="auto" w:fill="auto"/>
        <w:spacing w:before="0" w:after="304" w:line="326" w:lineRule="exact"/>
        <w:ind w:left="40"/>
        <w:rPr>
          <w:lang w:val="tt-RU"/>
        </w:rPr>
      </w:pPr>
      <w:bookmarkStart w:id="3" w:name="bookmark4"/>
      <w:r>
        <w:t xml:space="preserve">О Республиканском конкурсе информационно-социальных видеороликов "Ребенок </w:t>
      </w:r>
      <w:r w:rsidR="00A25A77">
        <w:t>в мире прав" - "Бала хокук даир</w:t>
      </w:r>
      <w:r w:rsidR="00A25A77">
        <w:rPr>
          <w:lang w:val="tt-RU"/>
        </w:rPr>
        <w:t>ә</w:t>
      </w:r>
      <w:r w:rsidR="009B2AD0">
        <w:t>се</w:t>
      </w:r>
      <w:r w:rsidR="009B2AD0">
        <w:rPr>
          <w:lang w:val="tt-RU"/>
        </w:rPr>
        <w:t>н</w:t>
      </w:r>
      <w:r w:rsidR="00A25A77">
        <w:t>д</w:t>
      </w:r>
      <w:r w:rsidR="00A25A77">
        <w:rPr>
          <w:lang w:val="tt-RU"/>
        </w:rPr>
        <w:t>ә”</w:t>
      </w:r>
    </w:p>
    <w:bookmarkEnd w:id="3"/>
    <w:p w:rsidR="00D55B62" w:rsidRPr="00A25A77" w:rsidRDefault="00D55B62" w:rsidP="00D55B62">
      <w:pPr>
        <w:pStyle w:val="22"/>
        <w:keepNext/>
        <w:keepLines/>
        <w:shd w:val="clear" w:color="auto" w:fill="auto"/>
        <w:spacing w:before="0" w:after="304" w:line="326" w:lineRule="exact"/>
        <w:ind w:left="40"/>
        <w:rPr>
          <w:lang w:val="tt-RU"/>
        </w:rPr>
      </w:pPr>
    </w:p>
    <w:p w:rsidR="00D55B62" w:rsidRDefault="00D55B62" w:rsidP="00D55B62">
      <w:pPr>
        <w:pStyle w:val="a6"/>
        <w:shd w:val="clear" w:color="auto" w:fill="auto"/>
        <w:spacing w:before="0" w:line="322" w:lineRule="exact"/>
        <w:ind w:right="20" w:firstLine="520"/>
        <w:jc w:val="both"/>
        <w:rPr>
          <w:sz w:val="28"/>
          <w:szCs w:val="28"/>
          <w:lang w:val="tt-RU"/>
        </w:rPr>
      </w:pPr>
      <w:r w:rsidRPr="009B2AD0">
        <w:rPr>
          <w:sz w:val="28"/>
          <w:szCs w:val="28"/>
        </w:rPr>
        <w:t>В целях популяризации Конвенции ООН о правах ребенка, информационно- правового просвещения детей и молодежи, стимулирования их социально-правовой активности, а также пропаганды позитивно направленной, общественно полезной творческой деятельности подрастающего поколения в сфере повышения правовой грамотности и правовой культуры приказываем:</w:t>
      </w:r>
    </w:p>
    <w:p w:rsidR="009B2AD0" w:rsidRPr="009B2AD0" w:rsidRDefault="009B2AD0" w:rsidP="00D55B62">
      <w:pPr>
        <w:pStyle w:val="a6"/>
        <w:shd w:val="clear" w:color="auto" w:fill="auto"/>
        <w:spacing w:before="0" w:line="322" w:lineRule="exact"/>
        <w:ind w:right="20" w:firstLine="520"/>
        <w:jc w:val="both"/>
        <w:rPr>
          <w:sz w:val="28"/>
          <w:szCs w:val="28"/>
          <w:lang w:val="tt-RU"/>
        </w:rPr>
      </w:pPr>
    </w:p>
    <w:p w:rsidR="00D55B62" w:rsidRPr="009B2AD0" w:rsidRDefault="00D55B62" w:rsidP="00D55B62">
      <w:pPr>
        <w:pStyle w:val="a6"/>
        <w:numPr>
          <w:ilvl w:val="0"/>
          <w:numId w:val="1"/>
        </w:numPr>
        <w:shd w:val="clear" w:color="auto" w:fill="auto"/>
        <w:tabs>
          <w:tab w:val="left" w:pos="1195"/>
        </w:tabs>
        <w:spacing w:before="0" w:line="322" w:lineRule="exact"/>
        <w:ind w:right="20" w:firstLine="520"/>
        <w:jc w:val="both"/>
        <w:rPr>
          <w:sz w:val="28"/>
          <w:szCs w:val="28"/>
        </w:rPr>
      </w:pPr>
      <w:r w:rsidRPr="009B2AD0">
        <w:rPr>
          <w:sz w:val="28"/>
          <w:szCs w:val="28"/>
        </w:rPr>
        <w:t>Учредить Республиканский конкурс информационно-социальных видеороликов "Ребенок в мире прав" - "Бала хокук даирэсендэ " (далее - Конкурс).</w:t>
      </w:r>
    </w:p>
    <w:p w:rsidR="009B2AD0" w:rsidRPr="009B2AD0" w:rsidRDefault="009B2AD0" w:rsidP="009B2AD0">
      <w:pPr>
        <w:pStyle w:val="a6"/>
        <w:shd w:val="clear" w:color="auto" w:fill="auto"/>
        <w:tabs>
          <w:tab w:val="left" w:pos="1195"/>
        </w:tabs>
        <w:spacing w:before="0" w:line="322" w:lineRule="exact"/>
        <w:ind w:left="520" w:right="20"/>
        <w:jc w:val="both"/>
        <w:rPr>
          <w:sz w:val="28"/>
          <w:szCs w:val="28"/>
        </w:rPr>
      </w:pPr>
    </w:p>
    <w:p w:rsidR="00D55B62" w:rsidRPr="009B2AD0" w:rsidRDefault="00D55B62" w:rsidP="00D55B62">
      <w:pPr>
        <w:pStyle w:val="a6"/>
        <w:numPr>
          <w:ilvl w:val="0"/>
          <w:numId w:val="1"/>
        </w:numPr>
        <w:shd w:val="clear" w:color="auto" w:fill="auto"/>
        <w:tabs>
          <w:tab w:val="left" w:pos="798"/>
        </w:tabs>
        <w:spacing w:before="0" w:line="322" w:lineRule="exact"/>
        <w:ind w:firstLine="520"/>
        <w:jc w:val="both"/>
        <w:rPr>
          <w:sz w:val="28"/>
          <w:szCs w:val="28"/>
        </w:rPr>
      </w:pPr>
      <w:r w:rsidRPr="009B2AD0">
        <w:rPr>
          <w:sz w:val="28"/>
          <w:szCs w:val="28"/>
        </w:rPr>
        <w:t>Утвердить прилагаемые:</w:t>
      </w:r>
    </w:p>
    <w:p w:rsidR="009B2AD0" w:rsidRDefault="009B2AD0" w:rsidP="009B2AD0">
      <w:pPr>
        <w:pStyle w:val="af1"/>
        <w:rPr>
          <w:sz w:val="28"/>
          <w:szCs w:val="28"/>
        </w:rPr>
      </w:pPr>
    </w:p>
    <w:p w:rsidR="00D55B62" w:rsidRPr="009B2AD0" w:rsidRDefault="00D55B62" w:rsidP="00D55B62">
      <w:pPr>
        <w:pStyle w:val="a6"/>
        <w:numPr>
          <w:ilvl w:val="1"/>
          <w:numId w:val="1"/>
        </w:numPr>
        <w:shd w:val="clear" w:color="auto" w:fill="auto"/>
        <w:tabs>
          <w:tab w:val="left" w:pos="1171"/>
        </w:tabs>
        <w:spacing w:before="0" w:line="322" w:lineRule="exact"/>
        <w:ind w:right="20" w:firstLine="520"/>
        <w:jc w:val="both"/>
        <w:rPr>
          <w:sz w:val="28"/>
          <w:szCs w:val="28"/>
        </w:rPr>
      </w:pPr>
      <w:r w:rsidRPr="009B2AD0">
        <w:rPr>
          <w:sz w:val="28"/>
          <w:szCs w:val="28"/>
        </w:rPr>
        <w:t>Положение о Республиканском конкурсе информационно-социальных видеороликов "Ребенок в мире прав" - "Бала хокук даирэсендэ ";</w:t>
      </w:r>
    </w:p>
    <w:p w:rsidR="00D55B62" w:rsidRPr="009B2AD0" w:rsidRDefault="00D55B62" w:rsidP="00D55B62">
      <w:pPr>
        <w:pStyle w:val="a6"/>
        <w:numPr>
          <w:ilvl w:val="1"/>
          <w:numId w:val="1"/>
        </w:numPr>
        <w:shd w:val="clear" w:color="auto" w:fill="auto"/>
        <w:tabs>
          <w:tab w:val="left" w:pos="1014"/>
        </w:tabs>
        <w:spacing w:before="0" w:line="322" w:lineRule="exact"/>
        <w:ind w:firstLine="520"/>
        <w:jc w:val="both"/>
        <w:rPr>
          <w:sz w:val="28"/>
          <w:szCs w:val="28"/>
        </w:rPr>
      </w:pPr>
      <w:r w:rsidRPr="009B2AD0">
        <w:rPr>
          <w:sz w:val="28"/>
          <w:szCs w:val="28"/>
        </w:rPr>
        <w:t>Состав организационного комитета Конкурса;</w:t>
      </w:r>
    </w:p>
    <w:p w:rsidR="00D55B62" w:rsidRPr="009B2AD0" w:rsidRDefault="00D55B62" w:rsidP="00D55B62">
      <w:pPr>
        <w:pStyle w:val="a6"/>
        <w:numPr>
          <w:ilvl w:val="0"/>
          <w:numId w:val="1"/>
        </w:numPr>
        <w:shd w:val="clear" w:color="auto" w:fill="auto"/>
        <w:tabs>
          <w:tab w:val="left" w:pos="950"/>
        </w:tabs>
        <w:spacing w:before="0" w:after="341" w:line="322" w:lineRule="exact"/>
        <w:ind w:right="20" w:firstLine="520"/>
        <w:jc w:val="both"/>
        <w:rPr>
          <w:sz w:val="28"/>
          <w:szCs w:val="28"/>
        </w:rPr>
      </w:pPr>
      <w:r w:rsidRPr="009B2AD0">
        <w:rPr>
          <w:sz w:val="28"/>
          <w:szCs w:val="28"/>
        </w:rPr>
        <w:t>Контроль за исполнением настоящего приказа возложить на Аппарат Уполномоченного по правам ребенка в Республике Татарстан.</w:t>
      </w:r>
    </w:p>
    <w:p w:rsidR="00D55B62" w:rsidRPr="009B2AD0" w:rsidRDefault="00D55B62" w:rsidP="00D55B62">
      <w:pPr>
        <w:pStyle w:val="a6"/>
        <w:shd w:val="clear" w:color="auto" w:fill="auto"/>
        <w:tabs>
          <w:tab w:val="left" w:pos="8016"/>
        </w:tabs>
        <w:spacing w:before="0" w:line="322" w:lineRule="exact"/>
        <w:rPr>
          <w:sz w:val="28"/>
          <w:szCs w:val="28"/>
        </w:rPr>
      </w:pPr>
      <w:r w:rsidRPr="009B2AD0">
        <w:rPr>
          <w:sz w:val="28"/>
          <w:szCs w:val="28"/>
        </w:rPr>
        <w:br w:type="page"/>
      </w:r>
    </w:p>
    <w:p w:rsidR="00D55B62" w:rsidRDefault="00D55B62" w:rsidP="00D55B62">
      <w:pPr>
        <w:pStyle w:val="a6"/>
        <w:shd w:val="clear" w:color="auto" w:fill="auto"/>
        <w:spacing w:before="0" w:after="300" w:line="322" w:lineRule="exact"/>
        <w:ind w:left="5860" w:right="20"/>
        <w:jc w:val="right"/>
      </w:pPr>
      <w:r>
        <w:lastRenderedPageBreak/>
        <w:t>Утверждено приказами: Уполномоченного по правам ребенка в Республике Татарстан № 19 Министерства образования и науки Республики Татарстан № под-9233/15 Министерства по делам молодежи и спорту Республики Татарстан № 533 Министерства юстиции Республики Татарстан № 01-02/629 Республиканского агентства по печати и массовым коммуникациям "Татмедиа" № 30-п от 2 сентября 2015 года</w:t>
      </w:r>
    </w:p>
    <w:p w:rsidR="00D55B62" w:rsidRDefault="00D55B62" w:rsidP="00D55B62">
      <w:pPr>
        <w:pStyle w:val="22"/>
        <w:keepNext/>
        <w:keepLines/>
        <w:shd w:val="clear" w:color="auto" w:fill="auto"/>
        <w:spacing w:before="0"/>
        <w:ind w:left="20"/>
      </w:pPr>
      <w:bookmarkStart w:id="4" w:name="bookmark5"/>
      <w:r>
        <w:t>ПОЛОЖЕНИЕ</w:t>
      </w:r>
      <w:bookmarkEnd w:id="4"/>
    </w:p>
    <w:p w:rsidR="00D55B62" w:rsidRDefault="00D55B62" w:rsidP="00D55B62">
      <w:pPr>
        <w:pStyle w:val="22"/>
        <w:keepNext/>
        <w:keepLines/>
        <w:shd w:val="clear" w:color="auto" w:fill="auto"/>
        <w:spacing w:before="0"/>
        <w:ind w:left="20"/>
      </w:pPr>
      <w:bookmarkStart w:id="5" w:name="bookmark6"/>
      <w:r>
        <w:t>О РЕСПУБЛИКАНСКОМ КОНКУРСЕ ИНФОРМАЦИОННО-</w:t>
      </w:r>
      <w:bookmarkEnd w:id="5"/>
    </w:p>
    <w:p w:rsidR="00F9468C" w:rsidRDefault="00D55B62" w:rsidP="00F9468C">
      <w:pPr>
        <w:pStyle w:val="22"/>
        <w:keepNext/>
        <w:keepLines/>
        <w:shd w:val="clear" w:color="auto" w:fill="auto"/>
        <w:spacing w:before="0" w:after="341"/>
        <w:ind w:left="20"/>
      </w:pPr>
      <w:bookmarkStart w:id="6" w:name="bookmark7"/>
      <w:r>
        <w:t>СОЦИАЛЬНЫХ ВИДЕОРОЛИКО</w:t>
      </w:r>
      <w:r w:rsidR="00F9468C">
        <w:t>В "РЕБЕНОК В МИРЕ ПРАВ" –</w:t>
      </w:r>
    </w:p>
    <w:p w:rsidR="00F9468C" w:rsidRDefault="00F9468C" w:rsidP="00F9468C">
      <w:pPr>
        <w:pStyle w:val="22"/>
        <w:keepNext/>
        <w:keepLines/>
        <w:shd w:val="clear" w:color="auto" w:fill="auto"/>
        <w:spacing w:before="0" w:after="341"/>
        <w:ind w:left="20"/>
      </w:pPr>
      <w:r>
        <w:t xml:space="preserve"> "БАЛА </w:t>
      </w:r>
      <w:r w:rsidR="00D55B62">
        <w:t>ХОКУК</w:t>
      </w:r>
      <w:bookmarkStart w:id="7" w:name="bookmark8"/>
      <w:bookmarkEnd w:id="6"/>
      <w:r w:rsidRPr="00F9468C">
        <w:t xml:space="preserve"> </w:t>
      </w:r>
      <w:r>
        <w:t>ДАИРЭСЕНДЭ "</w:t>
      </w:r>
      <w:bookmarkEnd w:id="7"/>
    </w:p>
    <w:p w:rsidR="00D55B62" w:rsidRDefault="00D55B62" w:rsidP="00D55B62">
      <w:pPr>
        <w:pStyle w:val="22"/>
        <w:keepNext/>
        <w:keepLines/>
        <w:shd w:val="clear" w:color="auto" w:fill="auto"/>
        <w:spacing w:before="0"/>
        <w:ind w:left="20"/>
      </w:pPr>
    </w:p>
    <w:p w:rsidR="00D55B62" w:rsidRDefault="00D55B62" w:rsidP="00D55B62">
      <w:pPr>
        <w:pStyle w:val="a6"/>
        <w:shd w:val="clear" w:color="auto" w:fill="auto"/>
        <w:spacing w:before="0" w:after="306" w:line="270" w:lineRule="exact"/>
        <w:ind w:left="20"/>
        <w:jc w:val="center"/>
      </w:pPr>
      <w:r>
        <w:t>1. ОБЩИЕ ПОЛОЖЕНИЯ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right="20" w:firstLine="580"/>
        <w:jc w:val="both"/>
      </w:pPr>
      <w:r>
        <w:t>1.1. Республиканский конкурс информационно-социальных видеороликов "Ребен</w:t>
      </w:r>
      <w:r w:rsidR="003905F4">
        <w:t xml:space="preserve">ок в мире прав" - "Бала хокук </w:t>
      </w:r>
      <w:r>
        <w:t>даирэсендэ " (далее - Конкурс) направлен на популяризацию Конвенции ООН о правах ребенка, информационно-правовое просвещение детей и молодежи, стимулирование их социально-правовой активности, а также пропаганду позитивно направленной, общественно полезной творческой деятельности подрастающего поколения в сфере повышения правовой грамотности и правовой культуры.</w:t>
      </w:r>
    </w:p>
    <w:p w:rsidR="00D55B62" w:rsidRDefault="00D55B62" w:rsidP="00D55B62">
      <w:pPr>
        <w:pStyle w:val="a6"/>
        <w:numPr>
          <w:ilvl w:val="0"/>
          <w:numId w:val="2"/>
        </w:numPr>
        <w:shd w:val="clear" w:color="auto" w:fill="auto"/>
        <w:tabs>
          <w:tab w:val="left" w:pos="1066"/>
        </w:tabs>
        <w:spacing w:before="0" w:line="322" w:lineRule="exact"/>
        <w:ind w:right="20" w:firstLine="560"/>
        <w:jc w:val="both"/>
      </w:pPr>
      <w:r>
        <w:t xml:space="preserve">Конкурс </w:t>
      </w:r>
      <w:r w:rsidRPr="003905F4">
        <w:rPr>
          <w:b/>
        </w:rPr>
        <w:t>проводится ежегодно с 10 сентября по 20 ноября текущего года.</w:t>
      </w:r>
      <w:r>
        <w:t xml:space="preserve"> Информация о проведении Конкурса размещается на официальных сайтах учредителей и организаторов не позднее 9 сентября текущего года.</w:t>
      </w:r>
    </w:p>
    <w:p w:rsidR="00D55B62" w:rsidRDefault="00D55B62" w:rsidP="00D55B62">
      <w:pPr>
        <w:pStyle w:val="a6"/>
        <w:numPr>
          <w:ilvl w:val="0"/>
          <w:numId w:val="2"/>
        </w:numPr>
        <w:shd w:val="clear" w:color="auto" w:fill="auto"/>
        <w:tabs>
          <w:tab w:val="left" w:pos="1070"/>
        </w:tabs>
        <w:spacing w:before="0" w:after="281" w:line="322" w:lineRule="exact"/>
        <w:ind w:right="20" w:firstLine="560"/>
        <w:jc w:val="both"/>
      </w:pPr>
      <w:r>
        <w:t>Финансирование мероприятий по проведению Конкурса осуществляется в порядке, предусмотренном бюджетным законодательством, а также за счет средств, поступивших в виде благотворительных пожертвований.</w:t>
      </w:r>
    </w:p>
    <w:p w:rsidR="00D55B62" w:rsidRDefault="00D55B62" w:rsidP="00D55B62">
      <w:pPr>
        <w:pStyle w:val="a6"/>
        <w:shd w:val="clear" w:color="auto" w:fill="auto"/>
        <w:spacing w:before="0" w:after="301" w:line="270" w:lineRule="exact"/>
        <w:ind w:left="2240"/>
      </w:pPr>
      <w:r>
        <w:t xml:space="preserve">2. </w:t>
      </w:r>
      <w:r w:rsidRPr="003905F4">
        <w:rPr>
          <w:b/>
        </w:rPr>
        <w:t>ОСНОВНЫЕ ЦЕЛИ И ЗАДАЧИ КОНКУРСА</w:t>
      </w:r>
    </w:p>
    <w:p w:rsidR="00D55B62" w:rsidRPr="003905F4" w:rsidRDefault="00D55B62" w:rsidP="00D55B62">
      <w:pPr>
        <w:pStyle w:val="a6"/>
        <w:numPr>
          <w:ilvl w:val="0"/>
          <w:numId w:val="3"/>
        </w:numPr>
        <w:shd w:val="clear" w:color="auto" w:fill="auto"/>
        <w:tabs>
          <w:tab w:val="left" w:pos="1054"/>
        </w:tabs>
        <w:spacing w:before="0" w:line="322" w:lineRule="exact"/>
        <w:ind w:firstLine="560"/>
        <w:jc w:val="both"/>
        <w:rPr>
          <w:b/>
        </w:rPr>
      </w:pPr>
      <w:r w:rsidRPr="003905F4">
        <w:rPr>
          <w:b/>
        </w:rPr>
        <w:t>Основными целями Конкурса являются: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firstLine="560"/>
        <w:jc w:val="both"/>
      </w:pPr>
      <w:r>
        <w:t>формирование активной гражданской позиции детей и молодежи;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right="20" w:firstLine="560"/>
        <w:jc w:val="both"/>
      </w:pPr>
      <w:r>
        <w:t>правовое просвещение и пропаганда традиционных ценностей в детской и молодежной среде;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right="20" w:firstLine="560"/>
        <w:jc w:val="both"/>
      </w:pPr>
      <w:r>
        <w:t>пропаганда позитивно направленной и общественно полезной творческой деятельности детей и молодежи в сфере повышения правовой грамотности и правовой культуры населения;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firstLine="560"/>
        <w:jc w:val="both"/>
      </w:pPr>
      <w:r>
        <w:t>совершенствование творческих навыков молодежи в создании медиапродуктов.</w:t>
      </w:r>
    </w:p>
    <w:p w:rsidR="00D55B62" w:rsidRPr="003905F4" w:rsidRDefault="00D55B62" w:rsidP="00D55B62">
      <w:pPr>
        <w:pStyle w:val="a6"/>
        <w:numPr>
          <w:ilvl w:val="0"/>
          <w:numId w:val="3"/>
        </w:numPr>
        <w:shd w:val="clear" w:color="auto" w:fill="auto"/>
        <w:tabs>
          <w:tab w:val="left" w:pos="1054"/>
        </w:tabs>
        <w:spacing w:before="0" w:line="322" w:lineRule="exact"/>
        <w:ind w:firstLine="560"/>
        <w:jc w:val="both"/>
        <w:rPr>
          <w:b/>
        </w:rPr>
      </w:pPr>
      <w:r w:rsidRPr="003905F4">
        <w:rPr>
          <w:b/>
        </w:rPr>
        <w:t>Основными задачами Конкурса являются: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right="20" w:firstLine="560"/>
        <w:jc w:val="both"/>
      </w:pPr>
      <w:r>
        <w:lastRenderedPageBreak/>
        <w:t>привлечение внимания общественности к актуальным вопросам повышения правовой культуры;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right="20" w:firstLine="560"/>
        <w:jc w:val="both"/>
      </w:pPr>
      <w:r>
        <w:t>формирование устойчивого позитивного восприятия общественностью правовых правил и норм;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right="20" w:firstLine="560"/>
        <w:jc w:val="both"/>
      </w:pPr>
      <w:r>
        <w:t>привлечение внимания общественности к необходимости формирования устойчивого позитивного отношения к принципу добровольного соблюдения и исполнения правовых предписаний;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firstLine="560"/>
        <w:jc w:val="both"/>
      </w:pPr>
      <w:r>
        <w:t>выявление и поощрение талантливой молодежи;</w:t>
      </w:r>
    </w:p>
    <w:p w:rsidR="00D55B62" w:rsidRDefault="00D55B62" w:rsidP="00D55B62">
      <w:pPr>
        <w:pStyle w:val="a6"/>
        <w:shd w:val="clear" w:color="auto" w:fill="auto"/>
        <w:spacing w:before="0" w:after="281" w:line="322" w:lineRule="exact"/>
        <w:ind w:right="20" w:firstLine="560"/>
        <w:jc w:val="both"/>
      </w:pPr>
      <w:r>
        <w:t>совершенствование содержания, форм и методов медиаобразования и медиатворчества.</w:t>
      </w:r>
    </w:p>
    <w:p w:rsidR="00D55B62" w:rsidRDefault="00D55B62" w:rsidP="00D55B62">
      <w:pPr>
        <w:pStyle w:val="a6"/>
        <w:shd w:val="clear" w:color="auto" w:fill="auto"/>
        <w:spacing w:before="0" w:after="306" w:line="270" w:lineRule="exact"/>
        <w:ind w:left="1980"/>
      </w:pPr>
      <w:r>
        <w:t xml:space="preserve">3. </w:t>
      </w:r>
      <w:r w:rsidRPr="003905F4">
        <w:rPr>
          <w:b/>
        </w:rPr>
        <w:t>УЧРЕДИТЕЛИ И ОРГАНИЗАТОРЫ КОНКУРСА</w:t>
      </w:r>
    </w:p>
    <w:p w:rsidR="00D55B62" w:rsidRDefault="00D55B62" w:rsidP="00D55B62">
      <w:pPr>
        <w:pStyle w:val="a6"/>
        <w:numPr>
          <w:ilvl w:val="0"/>
          <w:numId w:val="4"/>
        </w:numPr>
        <w:shd w:val="clear" w:color="auto" w:fill="auto"/>
        <w:tabs>
          <w:tab w:val="left" w:pos="1080"/>
        </w:tabs>
        <w:spacing w:before="0" w:line="322" w:lineRule="exact"/>
        <w:ind w:right="20" w:firstLine="560"/>
        <w:jc w:val="both"/>
      </w:pPr>
      <w:r w:rsidRPr="003905F4">
        <w:rPr>
          <w:b/>
        </w:rPr>
        <w:t>Учредителями Конкурса являются Уполномоченный</w:t>
      </w:r>
      <w:r>
        <w:t xml:space="preserve"> по правам ребенка в Республике Татарстан, Министерство образования и науки Республики Татарстан, Министерство по делам молодежи и спорту Республики Татарстан, Министерство юстиции Республики Татарстан, Республиканское агентство по печати и массовым коммуникациям "Татмедиа" (далее - учредители Конкурса).</w:t>
      </w:r>
    </w:p>
    <w:p w:rsidR="00D55B62" w:rsidRDefault="00D55B62" w:rsidP="00D55B62">
      <w:pPr>
        <w:pStyle w:val="a6"/>
        <w:numPr>
          <w:ilvl w:val="0"/>
          <w:numId w:val="4"/>
        </w:numPr>
        <w:shd w:val="clear" w:color="auto" w:fill="auto"/>
        <w:tabs>
          <w:tab w:val="left" w:pos="1066"/>
        </w:tabs>
        <w:spacing w:before="0" w:line="322" w:lineRule="exact"/>
        <w:ind w:right="20" w:firstLine="560"/>
        <w:jc w:val="both"/>
      </w:pPr>
      <w:r w:rsidRPr="003905F4">
        <w:rPr>
          <w:b/>
        </w:rPr>
        <w:t>Организаторами Конкурса являются Аппарат Уполномоченного</w:t>
      </w:r>
      <w:r>
        <w:t xml:space="preserve"> по правам ребенка в Республике Татарстан, Министерство образования и науки Республики Татарстан, Министерство по делам молодежи и спорту Республики Татарстан, Министерство юстиции Республики Татарстан, Республиканское агентство по печати и массовым коммуникациям "Татмедиа", Республиканская комиссия по делам несовершеннолетних и защите их прав (по согласованию), органы управления образованием и управления по делам молодежи и спорту Исполнительных комитетов муниципальных образований Республики Татарстан (по согласованию), Региональная общественная организация "Совет детских организаций Республики Татарстан" (по согласованию).</w:t>
      </w:r>
    </w:p>
    <w:p w:rsidR="00D55B62" w:rsidRDefault="00D55B62" w:rsidP="00D55B62">
      <w:pPr>
        <w:pStyle w:val="a6"/>
        <w:numPr>
          <w:ilvl w:val="0"/>
          <w:numId w:val="4"/>
        </w:numPr>
        <w:shd w:val="clear" w:color="auto" w:fill="auto"/>
        <w:tabs>
          <w:tab w:val="left" w:pos="1182"/>
        </w:tabs>
        <w:spacing w:before="0" w:line="322" w:lineRule="exact"/>
        <w:ind w:left="20" w:right="20" w:firstLine="540"/>
        <w:jc w:val="both"/>
      </w:pPr>
      <w:r w:rsidRPr="003905F4">
        <w:rPr>
          <w:b/>
        </w:rPr>
        <w:t>Для организации и проведения конкурса создается организационный комитет</w:t>
      </w:r>
      <w:r>
        <w:t xml:space="preserve"> (далее - Оргкомитет) из числа представителей учредителей и организаторов Конкурса в составе председателя и членов Оргкомитета.</w:t>
      </w:r>
    </w:p>
    <w:p w:rsidR="00D55B62" w:rsidRDefault="00D55B62" w:rsidP="00D55B62">
      <w:pPr>
        <w:pStyle w:val="a6"/>
        <w:numPr>
          <w:ilvl w:val="0"/>
          <w:numId w:val="4"/>
        </w:numPr>
        <w:shd w:val="clear" w:color="auto" w:fill="auto"/>
        <w:tabs>
          <w:tab w:val="left" w:pos="1162"/>
        </w:tabs>
        <w:spacing w:before="0" w:line="322" w:lineRule="exact"/>
        <w:ind w:left="20" w:right="20" w:firstLine="540"/>
        <w:jc w:val="both"/>
      </w:pPr>
      <w:r w:rsidRPr="003905F4">
        <w:rPr>
          <w:b/>
        </w:rPr>
        <w:t>Для оценки и выявления лучших работ создается жюри Конкурса в количестве 13 человек в составе председателя, заместителя председателя, секретаря и членов жюри</w:t>
      </w:r>
      <w:r>
        <w:t>.</w:t>
      </w:r>
    </w:p>
    <w:p w:rsidR="00D55B62" w:rsidRPr="003905F4" w:rsidRDefault="00D55B62" w:rsidP="00D55B62">
      <w:pPr>
        <w:pStyle w:val="a6"/>
        <w:numPr>
          <w:ilvl w:val="0"/>
          <w:numId w:val="4"/>
        </w:numPr>
        <w:shd w:val="clear" w:color="auto" w:fill="auto"/>
        <w:tabs>
          <w:tab w:val="left" w:pos="1196"/>
        </w:tabs>
        <w:spacing w:before="0" w:line="322" w:lineRule="exact"/>
        <w:ind w:left="20" w:right="20" w:firstLine="540"/>
        <w:jc w:val="both"/>
        <w:rPr>
          <w:b/>
        </w:rPr>
      </w:pPr>
      <w:r w:rsidRPr="003905F4">
        <w:rPr>
          <w:b/>
        </w:rPr>
        <w:t>Состав жюри Конкурса формируется и утверждается Оргкомитетом ежегодно до 1 ноября текущего года.</w:t>
      </w:r>
    </w:p>
    <w:p w:rsidR="00D55B62" w:rsidRDefault="00D55B62" w:rsidP="00D55B62">
      <w:pPr>
        <w:pStyle w:val="61"/>
        <w:shd w:val="clear" w:color="auto" w:fill="auto"/>
        <w:spacing w:after="307" w:line="278" w:lineRule="exact"/>
        <w:ind w:left="20" w:right="20"/>
      </w:pPr>
      <w:r>
        <w:t>(в редакции приказа от 13.10.2016 «О внесении изменений в приказ «О Республиканском конкурсе информационно-социальных видеороликов «Ребенок в мире прав» - «Бала хокук даирэсендэ»).</w:t>
      </w:r>
    </w:p>
    <w:p w:rsidR="00D55B62" w:rsidRDefault="00D55B62" w:rsidP="00D55B62">
      <w:pPr>
        <w:pStyle w:val="a6"/>
        <w:shd w:val="clear" w:color="auto" w:fill="auto"/>
        <w:spacing w:before="0" w:after="306" w:line="270" w:lineRule="exact"/>
        <w:ind w:left="3320"/>
      </w:pPr>
      <w:r>
        <w:t xml:space="preserve">4. </w:t>
      </w:r>
      <w:r w:rsidRPr="003905F4">
        <w:rPr>
          <w:b/>
        </w:rPr>
        <w:t>УЧАСТНИКИ КОНКУРСА</w:t>
      </w:r>
    </w:p>
    <w:p w:rsidR="00D55B62" w:rsidRPr="003905F4" w:rsidRDefault="00D55B62" w:rsidP="00D55B62">
      <w:pPr>
        <w:pStyle w:val="a6"/>
        <w:shd w:val="clear" w:color="auto" w:fill="auto"/>
        <w:spacing w:before="0" w:after="341" w:line="322" w:lineRule="exact"/>
        <w:ind w:left="20" w:right="20" w:firstLine="540"/>
        <w:jc w:val="both"/>
        <w:rPr>
          <w:b/>
        </w:rPr>
      </w:pPr>
      <w:r>
        <w:t xml:space="preserve">4.1. Участниками Конкурса могут выступать </w:t>
      </w:r>
      <w:r w:rsidRPr="003905F4">
        <w:rPr>
          <w:b/>
        </w:rPr>
        <w:t>физические лица в возрасте от 6 до 30</w:t>
      </w:r>
      <w:r>
        <w:t xml:space="preserve"> лет как и</w:t>
      </w:r>
      <w:r w:rsidRPr="003905F4">
        <w:rPr>
          <w:b/>
        </w:rPr>
        <w:t>ндивидуально</w:t>
      </w:r>
      <w:r>
        <w:t>, так и в составе г</w:t>
      </w:r>
      <w:r w:rsidRPr="003905F4">
        <w:rPr>
          <w:b/>
        </w:rPr>
        <w:t xml:space="preserve">рупп </w:t>
      </w:r>
      <w:r>
        <w:t xml:space="preserve">или </w:t>
      </w:r>
      <w:r w:rsidRPr="003905F4">
        <w:rPr>
          <w:b/>
        </w:rPr>
        <w:t>творческих коллективов.</w:t>
      </w:r>
    </w:p>
    <w:p w:rsidR="00D55B62" w:rsidRDefault="00D55B62" w:rsidP="00D55B62">
      <w:pPr>
        <w:pStyle w:val="a6"/>
        <w:shd w:val="clear" w:color="auto" w:fill="auto"/>
        <w:spacing w:before="0" w:after="306" w:line="270" w:lineRule="exact"/>
        <w:ind w:left="1340"/>
      </w:pPr>
      <w:r>
        <w:t xml:space="preserve">5. </w:t>
      </w:r>
      <w:r w:rsidRPr="003905F4">
        <w:rPr>
          <w:b/>
        </w:rPr>
        <w:t>УСЛОВИЯ ОРГАНИЗАЦИИ И ПРОВЕДЕНИЯ КОНКУРСА</w:t>
      </w:r>
    </w:p>
    <w:p w:rsidR="00D55B62" w:rsidRPr="003905F4" w:rsidRDefault="00D55B62" w:rsidP="00D55B62">
      <w:pPr>
        <w:pStyle w:val="a6"/>
        <w:numPr>
          <w:ilvl w:val="1"/>
          <w:numId w:val="4"/>
        </w:numPr>
        <w:shd w:val="clear" w:color="auto" w:fill="auto"/>
        <w:tabs>
          <w:tab w:val="left" w:pos="1062"/>
        </w:tabs>
        <w:spacing w:before="0" w:line="322" w:lineRule="exact"/>
        <w:ind w:left="20" w:right="20" w:firstLine="540"/>
        <w:jc w:val="both"/>
        <w:rPr>
          <w:b/>
        </w:rPr>
      </w:pPr>
      <w:r w:rsidRPr="003905F4">
        <w:rPr>
          <w:b/>
        </w:rPr>
        <w:t xml:space="preserve">На Конкурс </w:t>
      </w:r>
      <w:r w:rsidRPr="003905F4">
        <w:rPr>
          <w:b/>
          <w:u w:val="single"/>
        </w:rPr>
        <w:t>представляются видеоролики, отражающие содержание одного или нескольких основополагающих прав ребенка</w:t>
      </w:r>
      <w:r w:rsidRPr="003905F4">
        <w:rPr>
          <w:b/>
        </w:rPr>
        <w:t xml:space="preserve"> в соответствии с Конвенцией ООН о правах ребенка.</w:t>
      </w:r>
    </w:p>
    <w:p w:rsidR="00D55B62" w:rsidRPr="003905F4" w:rsidRDefault="00D55B62" w:rsidP="00D55B62">
      <w:pPr>
        <w:pStyle w:val="a6"/>
        <w:shd w:val="clear" w:color="auto" w:fill="auto"/>
        <w:spacing w:before="0" w:line="322" w:lineRule="exact"/>
        <w:ind w:left="20" w:right="20" w:firstLine="540"/>
        <w:jc w:val="both"/>
        <w:rPr>
          <w:b/>
        </w:rPr>
      </w:pPr>
      <w:r w:rsidRPr="003905F4">
        <w:rPr>
          <w:b/>
        </w:rPr>
        <w:lastRenderedPageBreak/>
        <w:t>Жанр видеоролика определяется участниками самостоятельно (интервью, репортаж, видеоклип, мультфильм и т.д.).</w:t>
      </w:r>
    </w:p>
    <w:p w:rsidR="00D55B62" w:rsidRPr="003905F4" w:rsidRDefault="00D55B62" w:rsidP="00D55B62">
      <w:pPr>
        <w:pStyle w:val="a6"/>
        <w:numPr>
          <w:ilvl w:val="1"/>
          <w:numId w:val="4"/>
        </w:numPr>
        <w:shd w:val="clear" w:color="auto" w:fill="auto"/>
        <w:tabs>
          <w:tab w:val="left" w:pos="1206"/>
        </w:tabs>
        <w:spacing w:before="0" w:line="322" w:lineRule="exact"/>
        <w:ind w:left="20" w:right="20" w:firstLine="540"/>
        <w:jc w:val="both"/>
        <w:rPr>
          <w:b/>
        </w:rPr>
      </w:pPr>
      <w:r w:rsidRPr="003905F4">
        <w:rPr>
          <w:b/>
        </w:rPr>
        <w:t>Видеоролики,</w:t>
      </w:r>
      <w:r>
        <w:t xml:space="preserve"> представленные на Конкурс, </w:t>
      </w:r>
      <w:r w:rsidRPr="003905F4">
        <w:rPr>
          <w:b/>
        </w:rPr>
        <w:t>должны соответствовать следующим требованиям: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left="20" w:right="20" w:firstLine="540"/>
        <w:jc w:val="both"/>
      </w:pPr>
      <w:r>
        <w:t>направленность на формирование и поддержку высокого уровня правовой грамотности и правовой культуры населения;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left="20" w:firstLine="540"/>
        <w:jc w:val="both"/>
      </w:pPr>
      <w:r>
        <w:t>лаконичность и информационная насыщенность сюжета;</w:t>
      </w:r>
    </w:p>
    <w:p w:rsidR="00D55B62" w:rsidRPr="003905F4" w:rsidRDefault="00D55B62" w:rsidP="00D55B62">
      <w:pPr>
        <w:pStyle w:val="a6"/>
        <w:shd w:val="clear" w:color="auto" w:fill="auto"/>
        <w:spacing w:before="0" w:line="322" w:lineRule="exact"/>
        <w:ind w:left="20" w:firstLine="540"/>
        <w:jc w:val="both"/>
        <w:rPr>
          <w:b/>
        </w:rPr>
      </w:pPr>
      <w:r w:rsidRPr="003905F4">
        <w:rPr>
          <w:b/>
        </w:rPr>
        <w:t>длительность видеоролика не более 2 минут;</w:t>
      </w:r>
    </w:p>
    <w:p w:rsidR="00D55B62" w:rsidRPr="003905F4" w:rsidRDefault="00D55B62" w:rsidP="00D55B62">
      <w:pPr>
        <w:pStyle w:val="a6"/>
        <w:shd w:val="clear" w:color="auto" w:fill="auto"/>
        <w:spacing w:before="0" w:line="322" w:lineRule="exact"/>
        <w:ind w:left="20" w:right="20" w:firstLine="540"/>
        <w:jc w:val="both"/>
        <w:rPr>
          <w:i/>
        </w:rPr>
      </w:pPr>
      <w:r w:rsidRPr="003905F4">
        <w:rPr>
          <w:b/>
        </w:rPr>
        <w:t>содержание видеоролика</w:t>
      </w:r>
      <w:r>
        <w:t xml:space="preserve"> не должно противоречить законодательству Российской Федерации. </w:t>
      </w:r>
      <w:r w:rsidRPr="008B4443">
        <w:rPr>
          <w:i/>
        </w:rPr>
        <w:t xml:space="preserve">На Конкурс </w:t>
      </w:r>
      <w:r w:rsidRPr="008B4443">
        <w:rPr>
          <w:i/>
          <w:u w:val="single"/>
        </w:rPr>
        <w:t>не принимаются</w:t>
      </w:r>
      <w:r w:rsidRPr="008B4443">
        <w:rPr>
          <w:i/>
        </w:rPr>
        <w:t xml:space="preserve"> видеоролики рекламного характера, содержащие нецензурные либо оскорбительные выражения, а также не соответствующие тематике Конкурса либо ранее участвовавшие в Конкурсе</w:t>
      </w:r>
      <w:r w:rsidRPr="003905F4">
        <w:rPr>
          <w:i/>
        </w:rPr>
        <w:t>.</w:t>
      </w:r>
    </w:p>
    <w:p w:rsidR="008B4443" w:rsidRDefault="00D55B62" w:rsidP="00D55B62">
      <w:pPr>
        <w:pStyle w:val="a6"/>
        <w:numPr>
          <w:ilvl w:val="1"/>
          <w:numId w:val="4"/>
        </w:numPr>
        <w:shd w:val="clear" w:color="auto" w:fill="auto"/>
        <w:tabs>
          <w:tab w:val="left" w:pos="1191"/>
        </w:tabs>
        <w:spacing w:before="0" w:line="322" w:lineRule="exact"/>
        <w:ind w:left="20" w:right="20" w:firstLine="540"/>
        <w:jc w:val="both"/>
        <w:rPr>
          <w:b/>
        </w:rPr>
      </w:pPr>
      <w:r w:rsidRPr="008B4443">
        <w:rPr>
          <w:b/>
        </w:rPr>
        <w:t xml:space="preserve">Для участия в Конкурсе претендент </w:t>
      </w:r>
      <w:r w:rsidRPr="00A25A77">
        <w:rPr>
          <w:b/>
          <w:sz w:val="32"/>
          <w:szCs w:val="32"/>
          <w:u w:val="single"/>
        </w:rPr>
        <w:t>с 10 сентября по 31 октября</w:t>
      </w:r>
      <w:r w:rsidRPr="00A25A77">
        <w:rPr>
          <w:b/>
          <w:sz w:val="32"/>
          <w:szCs w:val="32"/>
        </w:rPr>
        <w:t xml:space="preserve"> </w:t>
      </w:r>
      <w:r w:rsidRPr="008B4443">
        <w:rPr>
          <w:b/>
        </w:rPr>
        <w:t xml:space="preserve">(включительно) текущего года направляет </w:t>
      </w:r>
      <w:r w:rsidRPr="00A25A77">
        <w:rPr>
          <w:b/>
          <w:sz w:val="32"/>
          <w:szCs w:val="32"/>
          <w:u w:val="single"/>
        </w:rPr>
        <w:t xml:space="preserve">видеоролик </w:t>
      </w:r>
      <w:r w:rsidRPr="008B4443">
        <w:rPr>
          <w:b/>
        </w:rPr>
        <w:t xml:space="preserve">на любых электронных носителях </w:t>
      </w:r>
      <w:r w:rsidRPr="008B4443">
        <w:rPr>
          <w:b/>
          <w:lang w:eastAsia="en-US"/>
        </w:rPr>
        <w:t>(</w:t>
      </w:r>
      <w:r w:rsidRPr="008B4443">
        <w:rPr>
          <w:b/>
          <w:lang w:val="en-US" w:eastAsia="en-US"/>
        </w:rPr>
        <w:t>CD</w:t>
      </w:r>
      <w:r w:rsidRPr="008B4443">
        <w:rPr>
          <w:b/>
          <w:lang w:eastAsia="en-US"/>
        </w:rPr>
        <w:t xml:space="preserve">- </w:t>
      </w:r>
      <w:r w:rsidRPr="008B4443">
        <w:rPr>
          <w:b/>
        </w:rPr>
        <w:t xml:space="preserve">или </w:t>
      </w:r>
      <w:r w:rsidRPr="008B4443">
        <w:rPr>
          <w:b/>
          <w:lang w:val="en-US" w:eastAsia="en-US"/>
        </w:rPr>
        <w:t>DVD</w:t>
      </w:r>
      <w:r w:rsidRPr="008B4443">
        <w:rPr>
          <w:b/>
        </w:rPr>
        <w:t xml:space="preserve">-диск, флеш-накопитель и д.р.) </w:t>
      </w:r>
      <w:r w:rsidRPr="00A25A77">
        <w:rPr>
          <w:b/>
          <w:sz w:val="32"/>
          <w:szCs w:val="32"/>
          <w:u w:val="single"/>
        </w:rPr>
        <w:t>и заявку</w:t>
      </w:r>
      <w:r w:rsidRPr="00A25A77">
        <w:rPr>
          <w:b/>
          <w:sz w:val="32"/>
          <w:szCs w:val="32"/>
        </w:rPr>
        <w:t>,</w:t>
      </w:r>
      <w:r w:rsidRPr="008B4443">
        <w:rPr>
          <w:b/>
        </w:rPr>
        <w:t xml:space="preserve"> оформленную в соответствии с приложением к настоящему Положению, в Аппарат Уполномоченного по правам ребенка </w:t>
      </w:r>
      <w:r w:rsidR="008B4443">
        <w:rPr>
          <w:b/>
        </w:rPr>
        <w:t xml:space="preserve">в Республике Татарстан по адресам </w:t>
      </w:r>
      <w:r w:rsidRPr="008B4443">
        <w:rPr>
          <w:b/>
        </w:rPr>
        <w:t xml:space="preserve">: </w:t>
      </w:r>
      <w:r w:rsidR="008B4443" w:rsidRPr="008B4443">
        <w:rPr>
          <w:b/>
          <w:lang w:val="en-US" w:eastAsia="en-US"/>
        </w:rPr>
        <w:t>e</w:t>
      </w:r>
      <w:r w:rsidR="008B4443" w:rsidRPr="008B4443">
        <w:rPr>
          <w:b/>
          <w:lang w:eastAsia="en-US"/>
        </w:rPr>
        <w:t>-</w:t>
      </w:r>
      <w:r w:rsidR="008B4443" w:rsidRPr="008B4443">
        <w:rPr>
          <w:b/>
          <w:lang w:val="en-US" w:eastAsia="en-US"/>
        </w:rPr>
        <w:t>mail</w:t>
      </w:r>
      <w:r w:rsidR="008B4443" w:rsidRPr="008B4443">
        <w:rPr>
          <w:b/>
          <w:lang w:eastAsia="en-US"/>
        </w:rPr>
        <w:t xml:space="preserve">: </w:t>
      </w:r>
    </w:p>
    <w:p w:rsidR="008B4443" w:rsidRPr="008B4443" w:rsidRDefault="008B4443" w:rsidP="008B4443">
      <w:pPr>
        <w:pStyle w:val="a6"/>
        <w:shd w:val="clear" w:color="auto" w:fill="auto"/>
        <w:tabs>
          <w:tab w:val="left" w:pos="1191"/>
        </w:tabs>
        <w:spacing w:before="0" w:line="322" w:lineRule="exact"/>
        <w:ind w:left="560" w:right="20"/>
        <w:jc w:val="both"/>
        <w:rPr>
          <w:b/>
          <w:lang w:eastAsia="en-US"/>
        </w:rPr>
      </w:pPr>
      <w:hyperlink r:id="rId9" w:history="1">
        <w:r w:rsidRPr="00A25A77">
          <w:rPr>
            <w:rStyle w:val="a3"/>
            <w:b/>
            <w:sz w:val="32"/>
            <w:szCs w:val="32"/>
            <w:lang w:val="en-US" w:eastAsia="en-US"/>
          </w:rPr>
          <w:t>habirova</w:t>
        </w:r>
        <w:r w:rsidRPr="00A25A77">
          <w:rPr>
            <w:rStyle w:val="a3"/>
            <w:b/>
            <w:sz w:val="32"/>
            <w:szCs w:val="32"/>
            <w:lang w:eastAsia="en-US"/>
          </w:rPr>
          <w:t>_63@</w:t>
        </w:r>
        <w:r w:rsidRPr="00A25A77">
          <w:rPr>
            <w:rStyle w:val="a3"/>
            <w:b/>
            <w:sz w:val="32"/>
            <w:szCs w:val="32"/>
            <w:lang w:val="en-US" w:eastAsia="en-US"/>
          </w:rPr>
          <w:t>mfil</w:t>
        </w:r>
        <w:r w:rsidRPr="00A25A77">
          <w:rPr>
            <w:rStyle w:val="a3"/>
            <w:b/>
            <w:sz w:val="32"/>
            <w:szCs w:val="32"/>
            <w:lang w:eastAsia="en-US"/>
          </w:rPr>
          <w:t>.</w:t>
        </w:r>
        <w:r w:rsidRPr="00A25A77">
          <w:rPr>
            <w:rStyle w:val="a3"/>
            <w:b/>
            <w:sz w:val="32"/>
            <w:szCs w:val="32"/>
            <w:lang w:val="en-US" w:eastAsia="en-US"/>
          </w:rPr>
          <w:t>ru</w:t>
        </w:r>
      </w:hyperlink>
      <w:r w:rsidRPr="00A25A77">
        <w:rPr>
          <w:b/>
          <w:sz w:val="32"/>
          <w:szCs w:val="32"/>
          <w:lang w:eastAsia="en-US"/>
        </w:rPr>
        <w:t xml:space="preserve">  и </w:t>
      </w:r>
      <w:r w:rsidRPr="00A25A77">
        <w:rPr>
          <w:b/>
          <w:sz w:val="32"/>
          <w:szCs w:val="32"/>
          <w:lang w:val="en-US" w:eastAsia="en-US"/>
        </w:rPr>
        <w:t>rebenok</w:t>
      </w:r>
      <w:r w:rsidRPr="00A25A77">
        <w:rPr>
          <w:b/>
          <w:sz w:val="32"/>
          <w:szCs w:val="32"/>
          <w:lang w:eastAsia="en-US"/>
        </w:rPr>
        <w:t>-</w:t>
      </w:r>
      <w:r w:rsidRPr="00A25A77">
        <w:rPr>
          <w:b/>
          <w:sz w:val="32"/>
          <w:szCs w:val="32"/>
          <w:lang w:val="en-US" w:eastAsia="en-US"/>
        </w:rPr>
        <w:t>v</w:t>
      </w:r>
      <w:r w:rsidRPr="00A25A77">
        <w:rPr>
          <w:b/>
          <w:sz w:val="32"/>
          <w:szCs w:val="32"/>
          <w:lang w:eastAsia="en-US"/>
        </w:rPr>
        <w:t>-</w:t>
      </w:r>
      <w:r w:rsidRPr="00A25A77">
        <w:rPr>
          <w:b/>
          <w:sz w:val="32"/>
          <w:szCs w:val="32"/>
          <w:lang w:val="en-US" w:eastAsia="en-US"/>
        </w:rPr>
        <w:t>mire</w:t>
      </w:r>
      <w:r w:rsidRPr="00A25A77">
        <w:rPr>
          <w:b/>
          <w:sz w:val="32"/>
          <w:szCs w:val="32"/>
          <w:lang w:eastAsia="en-US"/>
        </w:rPr>
        <w:t xml:space="preserve">- </w:t>
      </w:r>
      <w:hyperlink r:id="rId10" w:history="1">
        <w:r w:rsidRPr="00A25A77">
          <w:rPr>
            <w:rStyle w:val="a3"/>
            <w:b/>
            <w:sz w:val="32"/>
            <w:szCs w:val="32"/>
            <w:lang w:val="en-US" w:eastAsia="en-US"/>
          </w:rPr>
          <w:t>prav</w:t>
        </w:r>
        <w:r w:rsidRPr="00A25A77">
          <w:rPr>
            <w:rStyle w:val="a3"/>
            <w:b/>
            <w:sz w:val="32"/>
            <w:szCs w:val="32"/>
            <w:lang w:eastAsia="en-US"/>
          </w:rPr>
          <w:t>@</w:t>
        </w:r>
        <w:r w:rsidRPr="00A25A77">
          <w:rPr>
            <w:rStyle w:val="a3"/>
            <w:b/>
            <w:sz w:val="32"/>
            <w:szCs w:val="32"/>
            <w:lang w:val="en-US" w:eastAsia="en-US"/>
          </w:rPr>
          <w:t>yandex</w:t>
        </w:r>
        <w:r w:rsidRPr="00A25A77">
          <w:rPr>
            <w:rStyle w:val="a3"/>
            <w:b/>
            <w:sz w:val="32"/>
            <w:szCs w:val="32"/>
            <w:lang w:eastAsia="en-US"/>
          </w:rPr>
          <w:t>.</w:t>
        </w:r>
        <w:r w:rsidRPr="00A25A77">
          <w:rPr>
            <w:rStyle w:val="a3"/>
            <w:b/>
            <w:sz w:val="32"/>
            <w:szCs w:val="32"/>
            <w:lang w:val="en-US" w:eastAsia="en-US"/>
          </w:rPr>
          <w:t>ru</w:t>
        </w:r>
      </w:hyperlink>
      <w:r w:rsidRPr="00A25A77">
        <w:rPr>
          <w:b/>
          <w:sz w:val="32"/>
          <w:szCs w:val="32"/>
        </w:rPr>
        <w:t xml:space="preserve">) </w:t>
      </w:r>
      <w:r>
        <w:rPr>
          <w:b/>
        </w:rPr>
        <w:t xml:space="preserve"> ( </w:t>
      </w:r>
      <w:r w:rsidRPr="008B4443">
        <w:rPr>
          <w:b/>
        </w:rPr>
        <w:t>420015, г. Казань, ул. Карла Маркса, д. 61 (2-й этаж</w:t>
      </w:r>
      <w:r>
        <w:rPr>
          <w:b/>
        </w:rPr>
        <w:t>)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left="20" w:right="20" w:firstLine="540"/>
        <w:jc w:val="both"/>
        <w:rPr>
          <w:i/>
        </w:rPr>
      </w:pPr>
      <w:r w:rsidRPr="008B4443">
        <w:rPr>
          <w:i/>
        </w:rPr>
        <w:t>Заявки и работы, направленные после истечения указанного в настоящем пункте срока, к рассмотрению не принимаются.</w:t>
      </w:r>
    </w:p>
    <w:p w:rsidR="00343971" w:rsidRPr="008B4443" w:rsidRDefault="00343971" w:rsidP="00D55B62">
      <w:pPr>
        <w:pStyle w:val="a6"/>
        <w:shd w:val="clear" w:color="auto" w:fill="auto"/>
        <w:spacing w:before="0" w:line="322" w:lineRule="exact"/>
        <w:ind w:left="20" w:right="20" w:firstLine="540"/>
        <w:jc w:val="both"/>
        <w:rPr>
          <w:i/>
        </w:rPr>
      </w:pPr>
    </w:p>
    <w:p w:rsidR="00D55B62" w:rsidRDefault="00D55B62" w:rsidP="00D55B62">
      <w:pPr>
        <w:pStyle w:val="a6"/>
        <w:numPr>
          <w:ilvl w:val="1"/>
          <w:numId w:val="4"/>
        </w:numPr>
        <w:shd w:val="clear" w:color="auto" w:fill="auto"/>
        <w:tabs>
          <w:tab w:val="left" w:pos="1134"/>
        </w:tabs>
        <w:spacing w:before="0" w:line="322" w:lineRule="exact"/>
        <w:ind w:left="20" w:right="20" w:firstLine="540"/>
        <w:jc w:val="both"/>
        <w:rPr>
          <w:b/>
        </w:rPr>
      </w:pPr>
      <w:r w:rsidRPr="008B4443">
        <w:rPr>
          <w:b/>
        </w:rPr>
        <w:t>Одновременно претендент вправе разместить видеоролик, заявленный к участию в Конкурсе, в любых социальных сетях и указать в заявке ссылку на видео.</w:t>
      </w:r>
    </w:p>
    <w:p w:rsidR="00343971" w:rsidRPr="008B4443" w:rsidRDefault="00343971" w:rsidP="00343971">
      <w:pPr>
        <w:pStyle w:val="a6"/>
        <w:shd w:val="clear" w:color="auto" w:fill="auto"/>
        <w:tabs>
          <w:tab w:val="left" w:pos="1134"/>
        </w:tabs>
        <w:spacing w:before="0" w:line="322" w:lineRule="exact"/>
        <w:ind w:left="560" w:right="20"/>
        <w:jc w:val="both"/>
        <w:rPr>
          <w:b/>
        </w:rPr>
      </w:pPr>
    </w:p>
    <w:p w:rsidR="00D55B62" w:rsidRPr="008B4443" w:rsidRDefault="00D55B62" w:rsidP="00D55B62">
      <w:pPr>
        <w:pStyle w:val="a6"/>
        <w:numPr>
          <w:ilvl w:val="1"/>
          <w:numId w:val="4"/>
        </w:numPr>
        <w:shd w:val="clear" w:color="auto" w:fill="auto"/>
        <w:tabs>
          <w:tab w:val="left" w:pos="1035"/>
        </w:tabs>
        <w:spacing w:before="0" w:line="322" w:lineRule="exact"/>
        <w:ind w:left="20" w:firstLine="540"/>
        <w:jc w:val="both"/>
        <w:rPr>
          <w:b/>
          <w:sz w:val="28"/>
          <w:szCs w:val="28"/>
        </w:rPr>
      </w:pPr>
      <w:r w:rsidRPr="008B4443">
        <w:rPr>
          <w:b/>
          <w:sz w:val="28"/>
          <w:szCs w:val="28"/>
        </w:rPr>
        <w:t>Конкурс проводится в три этапа.</w:t>
      </w:r>
    </w:p>
    <w:p w:rsidR="00D55B62" w:rsidRPr="00343971" w:rsidRDefault="00D55B62" w:rsidP="00D55B62">
      <w:pPr>
        <w:pStyle w:val="a6"/>
        <w:shd w:val="clear" w:color="auto" w:fill="auto"/>
        <w:spacing w:before="0" w:line="322" w:lineRule="exact"/>
        <w:ind w:left="20" w:firstLine="540"/>
        <w:jc w:val="both"/>
        <w:rPr>
          <w:b/>
        </w:rPr>
      </w:pPr>
      <w:r w:rsidRPr="00343971">
        <w:rPr>
          <w:b/>
          <w:u w:val="single"/>
        </w:rPr>
        <w:t>I этап - заявочный (с 10 сентября по 31 октября (включительно) текущего года</w:t>
      </w:r>
      <w:r w:rsidRPr="00343971">
        <w:rPr>
          <w:b/>
        </w:rPr>
        <w:t>).</w:t>
      </w:r>
    </w:p>
    <w:p w:rsidR="00D55B62" w:rsidRPr="00343971" w:rsidRDefault="00D55B62" w:rsidP="00D55B62">
      <w:pPr>
        <w:pStyle w:val="a6"/>
        <w:shd w:val="clear" w:color="auto" w:fill="auto"/>
        <w:spacing w:before="0" w:line="322" w:lineRule="exact"/>
        <w:ind w:right="20" w:firstLine="540"/>
        <w:jc w:val="both"/>
        <w:rPr>
          <w:b/>
          <w:i/>
        </w:rPr>
      </w:pPr>
      <w:r>
        <w:t xml:space="preserve">На первом этапе Аппарат Уполномоченного по правам ребенка в Республике Татарстан осуществляет </w:t>
      </w:r>
      <w:r w:rsidRPr="00343971">
        <w:rPr>
          <w:b/>
        </w:rPr>
        <w:t xml:space="preserve">прием заявок на участие в Конкурсе с приложенными видеороликами. </w:t>
      </w:r>
      <w:r w:rsidRPr="00343971">
        <w:rPr>
          <w:b/>
          <w:i/>
        </w:rPr>
        <w:t>В течение трех дней с момента получения заявки и видеоролика претендент уведомляется об их получении и возможности просмотра путем направления сообщения по адресу электронной почты, указанному в заявке, либо по телефону.</w:t>
      </w:r>
    </w:p>
    <w:p w:rsidR="00D55B62" w:rsidRPr="00343971" w:rsidRDefault="00D55B62" w:rsidP="00D55B62">
      <w:pPr>
        <w:pStyle w:val="a6"/>
        <w:numPr>
          <w:ilvl w:val="2"/>
          <w:numId w:val="4"/>
        </w:numPr>
        <w:shd w:val="clear" w:color="auto" w:fill="auto"/>
        <w:tabs>
          <w:tab w:val="left" w:pos="819"/>
        </w:tabs>
        <w:spacing w:before="0" w:line="322" w:lineRule="exact"/>
        <w:ind w:left="560" w:right="20"/>
        <w:rPr>
          <w:b/>
        </w:rPr>
      </w:pPr>
      <w:r w:rsidRPr="00343971">
        <w:rPr>
          <w:b/>
          <w:u w:val="single"/>
        </w:rPr>
        <w:t>этап - отборочный (с 1 ноября по 10 ноября (включительно) текущего года).</w:t>
      </w:r>
      <w:r>
        <w:t xml:space="preserve"> На втором этапе жюри осуществляет </w:t>
      </w:r>
      <w:r w:rsidRPr="00343971">
        <w:rPr>
          <w:b/>
        </w:rPr>
        <w:t>просмотр и отбор представленных на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right="20"/>
        <w:jc w:val="both"/>
      </w:pPr>
      <w:r w:rsidRPr="00343971">
        <w:rPr>
          <w:b/>
        </w:rPr>
        <w:t>Конкурс видеороликов на предмет соответствия требованиям,</w:t>
      </w:r>
      <w:r>
        <w:t xml:space="preserve"> установленным пунктом 5.2 настоящего Положения.</w:t>
      </w:r>
    </w:p>
    <w:p w:rsidR="00D55B62" w:rsidRPr="00343971" w:rsidRDefault="00D55B62" w:rsidP="00D55B62">
      <w:pPr>
        <w:pStyle w:val="a6"/>
        <w:shd w:val="clear" w:color="auto" w:fill="auto"/>
        <w:spacing w:before="0" w:line="322" w:lineRule="exact"/>
        <w:ind w:right="20" w:firstLine="540"/>
        <w:jc w:val="both"/>
        <w:rPr>
          <w:i/>
        </w:rPr>
      </w:pPr>
      <w:r w:rsidRPr="00343971">
        <w:rPr>
          <w:b/>
          <w:i/>
        </w:rPr>
        <w:t>Информация о результатах отборочного этапа размещается на официальных сайтах учредителей Конкурса не позднее 11 ноября текущего года</w:t>
      </w:r>
      <w:r w:rsidRPr="00343971">
        <w:rPr>
          <w:i/>
        </w:rPr>
        <w:t>.</w:t>
      </w:r>
    </w:p>
    <w:p w:rsidR="00D55B62" w:rsidRPr="00343971" w:rsidRDefault="00D55B62" w:rsidP="00D55B62">
      <w:pPr>
        <w:pStyle w:val="a6"/>
        <w:numPr>
          <w:ilvl w:val="2"/>
          <w:numId w:val="4"/>
        </w:numPr>
        <w:shd w:val="clear" w:color="auto" w:fill="auto"/>
        <w:tabs>
          <w:tab w:val="left" w:pos="917"/>
        </w:tabs>
        <w:spacing w:before="0" w:line="322" w:lineRule="exact"/>
        <w:ind w:right="20" w:firstLine="540"/>
        <w:jc w:val="both"/>
        <w:rPr>
          <w:b/>
          <w:u w:val="single"/>
        </w:rPr>
      </w:pPr>
      <w:r w:rsidRPr="00343971">
        <w:rPr>
          <w:b/>
          <w:u w:val="single"/>
        </w:rPr>
        <w:t>этап - заключительный (с 11 ноября по 15 ноября (включительно) текущего года).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right="20" w:firstLine="540"/>
        <w:jc w:val="both"/>
      </w:pPr>
      <w:r>
        <w:t xml:space="preserve">На третьем этапе члены жюри </w:t>
      </w:r>
      <w:r w:rsidRPr="00343971">
        <w:rPr>
          <w:b/>
        </w:rPr>
        <w:t>оценивают работы по критериям</w:t>
      </w:r>
      <w:r>
        <w:t>, установленным в пункте 5.6 настоящего Положения.</w:t>
      </w:r>
    </w:p>
    <w:p w:rsidR="00343971" w:rsidRPr="00343971" w:rsidRDefault="00D55B62" w:rsidP="00D55B62">
      <w:pPr>
        <w:pStyle w:val="a6"/>
        <w:numPr>
          <w:ilvl w:val="1"/>
          <w:numId w:val="4"/>
        </w:numPr>
        <w:shd w:val="clear" w:color="auto" w:fill="auto"/>
        <w:tabs>
          <w:tab w:val="left" w:pos="1050"/>
        </w:tabs>
        <w:spacing w:before="0" w:line="322" w:lineRule="exact"/>
        <w:ind w:left="560" w:right="2160"/>
      </w:pPr>
      <w:r w:rsidRPr="00343971">
        <w:rPr>
          <w:b/>
        </w:rPr>
        <w:t>Критерии оценки конкурсных работ:</w:t>
      </w:r>
    </w:p>
    <w:p w:rsidR="00343971" w:rsidRDefault="00D55B62" w:rsidP="00343971">
      <w:pPr>
        <w:pStyle w:val="a6"/>
        <w:shd w:val="clear" w:color="auto" w:fill="auto"/>
        <w:tabs>
          <w:tab w:val="left" w:pos="1050"/>
        </w:tabs>
        <w:spacing w:before="0" w:line="322" w:lineRule="exact"/>
        <w:ind w:left="560" w:right="2160"/>
      </w:pPr>
      <w:r>
        <w:t xml:space="preserve"> соответствие основным целям и задачам Конкурса;</w:t>
      </w:r>
    </w:p>
    <w:p w:rsidR="00343971" w:rsidRDefault="00D55B62" w:rsidP="00343971">
      <w:pPr>
        <w:pStyle w:val="a6"/>
        <w:shd w:val="clear" w:color="auto" w:fill="auto"/>
        <w:tabs>
          <w:tab w:val="left" w:pos="1050"/>
        </w:tabs>
        <w:spacing w:before="0" w:line="322" w:lineRule="exact"/>
        <w:ind w:left="560" w:right="2160"/>
      </w:pPr>
      <w:r>
        <w:t xml:space="preserve"> креативность (новизна идеи, оригинальность);</w:t>
      </w:r>
    </w:p>
    <w:p w:rsidR="00D55B62" w:rsidRDefault="00D55B62" w:rsidP="00343971">
      <w:pPr>
        <w:pStyle w:val="a6"/>
        <w:shd w:val="clear" w:color="auto" w:fill="auto"/>
        <w:tabs>
          <w:tab w:val="left" w:pos="1050"/>
        </w:tabs>
        <w:spacing w:before="0" w:line="322" w:lineRule="exact"/>
        <w:ind w:left="560" w:right="2160"/>
      </w:pPr>
      <w:r>
        <w:lastRenderedPageBreak/>
        <w:t xml:space="preserve"> эффективность с точки зрения воздействия на целевые группы; лаконичность и информационная насыщенность сюжета; единство творческого замысла и формы выражения;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right="20" w:firstLine="540"/>
      </w:pPr>
      <w:r>
        <w:t>реалистичность и познавательность предлагаемой разработки, логичность и последовательность изложения; полнота раскрытия темы;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right="20" w:firstLine="540"/>
        <w:jc w:val="both"/>
      </w:pPr>
      <w:r>
        <w:t>соответствие содержания ролика и комментария, качество реализации видеоролика.</w:t>
      </w:r>
    </w:p>
    <w:p w:rsidR="00D55B62" w:rsidRPr="00343971" w:rsidRDefault="00D55B62" w:rsidP="00D55B62">
      <w:pPr>
        <w:pStyle w:val="a6"/>
        <w:shd w:val="clear" w:color="auto" w:fill="auto"/>
        <w:spacing w:before="0" w:line="322" w:lineRule="exact"/>
        <w:ind w:right="20" w:firstLine="540"/>
        <w:jc w:val="both"/>
        <w:rPr>
          <w:b/>
        </w:rPr>
      </w:pPr>
      <w:r w:rsidRPr="00343971">
        <w:rPr>
          <w:b/>
        </w:rPr>
        <w:t>Количество баллов по каждому критерию определяется по 10-балльной шкале (от 0 до 10).</w:t>
      </w:r>
    </w:p>
    <w:p w:rsidR="00D55B62" w:rsidRDefault="00D55B62" w:rsidP="00D55B62">
      <w:pPr>
        <w:pStyle w:val="a6"/>
        <w:numPr>
          <w:ilvl w:val="1"/>
          <w:numId w:val="4"/>
        </w:numPr>
        <w:shd w:val="clear" w:color="auto" w:fill="auto"/>
        <w:tabs>
          <w:tab w:val="left" w:pos="1166"/>
        </w:tabs>
        <w:spacing w:before="0" w:line="322" w:lineRule="exact"/>
        <w:ind w:right="20" w:firstLine="540"/>
        <w:jc w:val="both"/>
      </w:pPr>
      <w:r>
        <w:t>Оценка каждой работы по критериям, установленным в пункте 5.6 настоящего Положения, проводится индивидуально каждым членом жюри.</w:t>
      </w:r>
    </w:p>
    <w:p w:rsidR="00D55B62" w:rsidRPr="00343971" w:rsidRDefault="00D55B62" w:rsidP="00D55B62">
      <w:pPr>
        <w:pStyle w:val="a6"/>
        <w:numPr>
          <w:ilvl w:val="1"/>
          <w:numId w:val="4"/>
        </w:numPr>
        <w:shd w:val="clear" w:color="auto" w:fill="auto"/>
        <w:tabs>
          <w:tab w:val="left" w:pos="1015"/>
        </w:tabs>
        <w:spacing w:before="0" w:line="322" w:lineRule="exact"/>
        <w:ind w:firstLine="540"/>
        <w:jc w:val="both"/>
        <w:rPr>
          <w:b/>
        </w:rPr>
      </w:pPr>
      <w:r w:rsidRPr="00343971">
        <w:rPr>
          <w:b/>
        </w:rPr>
        <w:t>По сумме баллов формируется рейтинг участников Конкурса.</w:t>
      </w:r>
    </w:p>
    <w:p w:rsidR="00D55B62" w:rsidRDefault="00D55B62" w:rsidP="00D55B62">
      <w:pPr>
        <w:pStyle w:val="a6"/>
        <w:numPr>
          <w:ilvl w:val="1"/>
          <w:numId w:val="4"/>
        </w:numPr>
        <w:shd w:val="clear" w:color="auto" w:fill="auto"/>
        <w:tabs>
          <w:tab w:val="left" w:pos="1171"/>
        </w:tabs>
        <w:spacing w:before="0" w:line="322" w:lineRule="exact"/>
        <w:ind w:right="20" w:firstLine="540"/>
        <w:jc w:val="both"/>
      </w:pPr>
      <w:r w:rsidRPr="00343971">
        <w:rPr>
          <w:b/>
        </w:rPr>
        <w:t>На основании рейтинга формируется список победителей Конкурса.</w:t>
      </w:r>
      <w:r>
        <w:t xml:space="preserve"> </w:t>
      </w:r>
      <w:r w:rsidRPr="00343971">
        <w:rPr>
          <w:b/>
        </w:rPr>
        <w:t xml:space="preserve">Победителями </w:t>
      </w:r>
      <w:r>
        <w:t xml:space="preserve">Конкурса </w:t>
      </w:r>
      <w:r w:rsidRPr="00343971">
        <w:rPr>
          <w:b/>
        </w:rPr>
        <w:t>признаются авторы 10 конкурсных работ, которые набрали наибольшее количество баллов</w:t>
      </w:r>
      <w:r>
        <w:t>. При равенстве количества баллов решение об определении победителей принимается жюри открытым голосованием большинством голосов от общего числа присутствующих на заседании. В случае равенства голосов решающим является голос председательствующего на заседании.</w:t>
      </w:r>
    </w:p>
    <w:p w:rsidR="00D55B62" w:rsidRPr="00343971" w:rsidRDefault="00D55B62" w:rsidP="00D55B62">
      <w:pPr>
        <w:pStyle w:val="a6"/>
        <w:numPr>
          <w:ilvl w:val="1"/>
          <w:numId w:val="4"/>
        </w:numPr>
        <w:shd w:val="clear" w:color="auto" w:fill="auto"/>
        <w:tabs>
          <w:tab w:val="left" w:pos="1253"/>
        </w:tabs>
        <w:spacing w:before="0" w:line="322" w:lineRule="exact"/>
        <w:ind w:right="20" w:firstLine="540"/>
        <w:jc w:val="both"/>
        <w:rPr>
          <w:b/>
        </w:rPr>
      </w:pPr>
      <w:r>
        <w:t xml:space="preserve">Список победителей оформляется протоколом, который подписывается председателем жюри, и оглашается </w:t>
      </w:r>
      <w:r w:rsidRPr="00343971">
        <w:rPr>
          <w:b/>
        </w:rPr>
        <w:t>на торжественной церемонии подведения итогов Конкурса 20 ноября текущего года.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right="20" w:firstLine="540"/>
        <w:jc w:val="both"/>
      </w:pPr>
      <w:r>
        <w:t>После окончания церемонии награждения победителей Конкурса указанный протокол размещается на официальных сайтах учредителей Конкурса.</w:t>
      </w:r>
    </w:p>
    <w:p w:rsidR="00D55B62" w:rsidRDefault="00D55B62" w:rsidP="00D55B62">
      <w:pPr>
        <w:pStyle w:val="a6"/>
        <w:numPr>
          <w:ilvl w:val="1"/>
          <w:numId w:val="4"/>
        </w:numPr>
        <w:shd w:val="clear" w:color="auto" w:fill="auto"/>
        <w:tabs>
          <w:tab w:val="left" w:pos="1234"/>
        </w:tabs>
        <w:spacing w:before="0" w:line="322" w:lineRule="exact"/>
        <w:ind w:right="20" w:firstLine="540"/>
        <w:jc w:val="both"/>
      </w:pPr>
      <w:r>
        <w:t>Работа жюри осуществляется на заседаниях. Заседание жюри является правомочным при участии в нем не менее 2/3 состава от общего числа членов жюри.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right="20" w:firstLine="540"/>
        <w:jc w:val="both"/>
      </w:pPr>
      <w:r>
        <w:t>Заседания жюри проводит председатель жюри, а в его отсутствие - заместитель председателя жюри.</w:t>
      </w:r>
    </w:p>
    <w:p w:rsidR="00D55B62" w:rsidRDefault="00D55B62" w:rsidP="00D55B62">
      <w:pPr>
        <w:pStyle w:val="a6"/>
        <w:shd w:val="clear" w:color="auto" w:fill="auto"/>
        <w:spacing w:before="0" w:after="341" w:line="322" w:lineRule="exact"/>
        <w:ind w:right="20" w:firstLine="540"/>
        <w:jc w:val="both"/>
      </w:pPr>
      <w:r>
        <w:t>5.12. По количеству положительных комментариев к видеоролику, размещенному в социальных сетях в соответствии с пунктом 5.4 настоящего Положения, Региональной общественной организацией "Совет детских организаций Республики Татарстан" не позднее 15 ноября текущего года определяется обладатель приза зрительской симпатии.</w:t>
      </w:r>
    </w:p>
    <w:p w:rsidR="00D55B62" w:rsidRDefault="00D55B62" w:rsidP="00D55B62">
      <w:pPr>
        <w:pStyle w:val="a6"/>
        <w:numPr>
          <w:ilvl w:val="0"/>
          <w:numId w:val="5"/>
        </w:numPr>
        <w:shd w:val="clear" w:color="auto" w:fill="auto"/>
        <w:tabs>
          <w:tab w:val="left" w:pos="2889"/>
        </w:tabs>
        <w:spacing w:before="0" w:after="311" w:line="270" w:lineRule="exact"/>
        <w:ind w:left="2620"/>
      </w:pPr>
      <w:r>
        <w:t>ПОДВЕДЕНИЕ ИТОГОВ КОНКУРСА</w:t>
      </w:r>
    </w:p>
    <w:p w:rsidR="00D55B62" w:rsidRPr="00343971" w:rsidRDefault="00D55B62" w:rsidP="00D55B62">
      <w:pPr>
        <w:pStyle w:val="a6"/>
        <w:numPr>
          <w:ilvl w:val="1"/>
          <w:numId w:val="5"/>
        </w:numPr>
        <w:shd w:val="clear" w:color="auto" w:fill="auto"/>
        <w:tabs>
          <w:tab w:val="left" w:pos="1042"/>
        </w:tabs>
        <w:spacing w:before="0" w:line="322" w:lineRule="exact"/>
        <w:ind w:right="20" w:firstLine="540"/>
        <w:jc w:val="both"/>
        <w:rPr>
          <w:b/>
        </w:rPr>
      </w:pPr>
      <w:r w:rsidRPr="00343971">
        <w:rPr>
          <w:b/>
        </w:rPr>
        <w:t>Все участники Конкурса, прошедшие в III этап, получают свидетельства об участии в Конкурсе.</w:t>
      </w:r>
    </w:p>
    <w:p w:rsidR="00D55B62" w:rsidRDefault="00D55B62" w:rsidP="00D55B62">
      <w:pPr>
        <w:pStyle w:val="a6"/>
        <w:numPr>
          <w:ilvl w:val="1"/>
          <w:numId w:val="5"/>
        </w:numPr>
        <w:shd w:val="clear" w:color="auto" w:fill="auto"/>
        <w:tabs>
          <w:tab w:val="left" w:pos="1099"/>
        </w:tabs>
        <w:spacing w:before="0" w:line="322" w:lineRule="exact"/>
        <w:ind w:right="20" w:firstLine="540"/>
        <w:jc w:val="both"/>
      </w:pPr>
      <w:r w:rsidRPr="00343971">
        <w:rPr>
          <w:b/>
        </w:rPr>
        <w:t>Победители Конкурса награждаются дипломами и денежной премией в размере 20 ООО (двадцать тысяч) рублей каждый</w:t>
      </w:r>
      <w:r>
        <w:t>.</w:t>
      </w:r>
    </w:p>
    <w:p w:rsidR="00D55B62" w:rsidRPr="00343971" w:rsidRDefault="00D55B62" w:rsidP="00D55B62">
      <w:pPr>
        <w:pStyle w:val="a6"/>
        <w:numPr>
          <w:ilvl w:val="1"/>
          <w:numId w:val="5"/>
        </w:numPr>
        <w:shd w:val="clear" w:color="auto" w:fill="auto"/>
        <w:tabs>
          <w:tab w:val="left" w:pos="1195"/>
        </w:tabs>
        <w:spacing w:before="0" w:line="322" w:lineRule="exact"/>
        <w:ind w:right="20" w:firstLine="540"/>
        <w:jc w:val="both"/>
        <w:rPr>
          <w:b/>
        </w:rPr>
      </w:pPr>
      <w:r w:rsidRPr="00343971">
        <w:rPr>
          <w:b/>
        </w:rPr>
        <w:t>Обладатель приза зрительской симпатии награждается дипломом и денежной премией в размере 10 ООО (десять тысяч) рублей.</w:t>
      </w:r>
    </w:p>
    <w:p w:rsidR="00D55B62" w:rsidRDefault="00D55B62" w:rsidP="00D55B62">
      <w:pPr>
        <w:pStyle w:val="a6"/>
        <w:numPr>
          <w:ilvl w:val="1"/>
          <w:numId w:val="5"/>
        </w:numPr>
        <w:shd w:val="clear" w:color="auto" w:fill="auto"/>
        <w:tabs>
          <w:tab w:val="left" w:pos="1061"/>
        </w:tabs>
        <w:spacing w:before="0" w:line="322" w:lineRule="exact"/>
        <w:ind w:right="20" w:firstLine="540"/>
        <w:jc w:val="both"/>
      </w:pPr>
      <w:r w:rsidRPr="00343971">
        <w:rPr>
          <w:b/>
        </w:rPr>
        <w:t>Награждение проводится</w:t>
      </w:r>
      <w:r>
        <w:t xml:space="preserve"> на торжественной церемонии подведения итогов Конкурса </w:t>
      </w:r>
      <w:r w:rsidRPr="00343971">
        <w:rPr>
          <w:b/>
        </w:rPr>
        <w:t>20 ноября текущего года - во Всемирный день ребенка</w:t>
      </w:r>
      <w:r>
        <w:t>.</w:t>
      </w:r>
    </w:p>
    <w:p w:rsidR="00D55B62" w:rsidRPr="00343971" w:rsidRDefault="00D55B62" w:rsidP="00D55B62">
      <w:pPr>
        <w:pStyle w:val="a6"/>
        <w:shd w:val="clear" w:color="auto" w:fill="auto"/>
        <w:spacing w:before="0" w:line="322" w:lineRule="exact"/>
        <w:ind w:right="20" w:firstLine="540"/>
        <w:jc w:val="both"/>
        <w:rPr>
          <w:b/>
        </w:rPr>
      </w:pPr>
      <w:r w:rsidRPr="00343971">
        <w:rPr>
          <w:b/>
        </w:rPr>
        <w:t>Информация о месте и времени торжественной церемонии подведения итогов</w:t>
      </w:r>
      <w:r>
        <w:t xml:space="preserve"> Конкурса размещается на официальных сайтах учредителей Конкурса </w:t>
      </w:r>
      <w:r w:rsidRPr="00343971">
        <w:rPr>
          <w:b/>
        </w:rPr>
        <w:t>не позднее 16 ноября текущего года.</w:t>
      </w:r>
    </w:p>
    <w:p w:rsidR="00D55B62" w:rsidRDefault="00D55B62" w:rsidP="00D55B62">
      <w:pPr>
        <w:pStyle w:val="61"/>
        <w:shd w:val="clear" w:color="auto" w:fill="auto"/>
        <w:spacing w:after="667" w:line="278" w:lineRule="exact"/>
        <w:ind w:right="20"/>
      </w:pPr>
      <w:r>
        <w:t>(в редакции приказа от 13.10.2016 «О внесении изменений в приказ «О Республиканском конкурсе информационно-социальных видеороликов «Ребенок в мире прав» - «Бала хокук даирэсендэ»).</w:t>
      </w:r>
    </w:p>
    <w:p w:rsidR="00343971" w:rsidRDefault="00343971" w:rsidP="00D55B62">
      <w:pPr>
        <w:pStyle w:val="61"/>
        <w:shd w:val="clear" w:color="auto" w:fill="auto"/>
        <w:spacing w:after="667" w:line="278" w:lineRule="exact"/>
        <w:ind w:right="20"/>
      </w:pPr>
    </w:p>
    <w:p w:rsidR="00D55B62" w:rsidRDefault="00D55B62" w:rsidP="00D55B62">
      <w:pPr>
        <w:pStyle w:val="a6"/>
        <w:numPr>
          <w:ilvl w:val="0"/>
          <w:numId w:val="5"/>
        </w:numPr>
        <w:shd w:val="clear" w:color="auto" w:fill="auto"/>
        <w:tabs>
          <w:tab w:val="left" w:pos="2898"/>
        </w:tabs>
        <w:spacing w:before="0" w:after="306" w:line="270" w:lineRule="exact"/>
        <w:ind w:left="2620"/>
      </w:pPr>
      <w:r>
        <w:lastRenderedPageBreak/>
        <w:t>ДОПОЛНИТЕЛЬНАЯ ИНФОРМАЦИЯ</w:t>
      </w:r>
    </w:p>
    <w:p w:rsidR="00D55B62" w:rsidRDefault="00D55B62" w:rsidP="00D55B62">
      <w:pPr>
        <w:pStyle w:val="a6"/>
        <w:numPr>
          <w:ilvl w:val="1"/>
          <w:numId w:val="5"/>
        </w:numPr>
        <w:shd w:val="clear" w:color="auto" w:fill="auto"/>
        <w:tabs>
          <w:tab w:val="left" w:pos="1094"/>
        </w:tabs>
        <w:spacing w:before="0" w:line="322" w:lineRule="exact"/>
        <w:ind w:right="20" w:firstLine="540"/>
        <w:jc w:val="both"/>
      </w:pPr>
      <w:r>
        <w:t>Направление видеоролика на Конкурс означает предоставление автором (авторами) организаторам Конкурса права на использование представленного материала (размещение в сети Интернет, телепрограммах, участие в творческих проектах, дальнейшее тиражирование) с обязательным указанием автора (авторов).</w:t>
      </w:r>
    </w:p>
    <w:p w:rsidR="00D55B62" w:rsidRDefault="00D55B62" w:rsidP="00D55B62">
      <w:pPr>
        <w:pStyle w:val="a6"/>
        <w:numPr>
          <w:ilvl w:val="1"/>
          <w:numId w:val="5"/>
        </w:numPr>
        <w:shd w:val="clear" w:color="auto" w:fill="auto"/>
        <w:tabs>
          <w:tab w:val="left" w:pos="1099"/>
        </w:tabs>
        <w:spacing w:before="0" w:line="322" w:lineRule="exact"/>
        <w:ind w:right="20" w:firstLine="540"/>
        <w:jc w:val="both"/>
      </w:pPr>
      <w:r>
        <w:t>Участники Конкурса или их законные представители дают согласие на обработку персональных данных.</w:t>
      </w:r>
    </w:p>
    <w:p w:rsidR="00D55B62" w:rsidRDefault="00D55B62" w:rsidP="00D55B62">
      <w:pPr>
        <w:pStyle w:val="a6"/>
        <w:numPr>
          <w:ilvl w:val="1"/>
          <w:numId w:val="5"/>
        </w:numPr>
        <w:shd w:val="clear" w:color="auto" w:fill="auto"/>
        <w:tabs>
          <w:tab w:val="left" w:pos="1195"/>
        </w:tabs>
        <w:spacing w:before="0" w:line="322" w:lineRule="exact"/>
        <w:ind w:right="20" w:firstLine="540"/>
        <w:jc w:val="both"/>
      </w:pPr>
      <w:r>
        <w:t>Представленные на Конкурс видеоролики не рецензируются и не возвращаются.</w:t>
      </w:r>
    </w:p>
    <w:p w:rsidR="00343971" w:rsidRDefault="00343971" w:rsidP="00D55B62">
      <w:pPr>
        <w:pStyle w:val="a6"/>
        <w:shd w:val="clear" w:color="auto" w:fill="auto"/>
        <w:spacing w:before="0" w:after="300" w:line="322" w:lineRule="exact"/>
        <w:ind w:left="540" w:right="40"/>
        <w:jc w:val="right"/>
        <w:rPr>
          <w:b/>
        </w:rPr>
      </w:pPr>
    </w:p>
    <w:p w:rsidR="00343971" w:rsidRDefault="00343971" w:rsidP="00D55B62">
      <w:pPr>
        <w:pStyle w:val="a6"/>
        <w:shd w:val="clear" w:color="auto" w:fill="auto"/>
        <w:spacing w:before="0" w:after="300" w:line="322" w:lineRule="exact"/>
        <w:ind w:left="540" w:right="40"/>
        <w:jc w:val="right"/>
        <w:rPr>
          <w:b/>
        </w:rPr>
      </w:pPr>
    </w:p>
    <w:p w:rsidR="00343971" w:rsidRPr="00343971" w:rsidRDefault="00D55B62" w:rsidP="00343971">
      <w:pPr>
        <w:pStyle w:val="a6"/>
        <w:shd w:val="clear" w:color="auto" w:fill="auto"/>
        <w:spacing w:before="0" w:after="300" w:line="322" w:lineRule="exact"/>
        <w:ind w:left="540" w:right="40"/>
        <w:jc w:val="right"/>
        <w:rPr>
          <w:b/>
          <w:u w:val="single"/>
        </w:rPr>
      </w:pPr>
      <w:r w:rsidRPr="00343971">
        <w:rPr>
          <w:b/>
          <w:u w:val="single"/>
        </w:rPr>
        <w:t xml:space="preserve">Приложение </w:t>
      </w:r>
    </w:p>
    <w:p w:rsidR="00343971" w:rsidRPr="00343971" w:rsidRDefault="00D55B62" w:rsidP="00343971">
      <w:pPr>
        <w:pStyle w:val="a6"/>
        <w:shd w:val="clear" w:color="auto" w:fill="auto"/>
        <w:spacing w:before="0" w:line="240" w:lineRule="auto"/>
        <w:ind w:left="540" w:right="40"/>
        <w:jc w:val="right"/>
        <w:rPr>
          <w:b/>
          <w:u w:val="single"/>
        </w:rPr>
      </w:pPr>
      <w:r w:rsidRPr="00343971">
        <w:rPr>
          <w:b/>
          <w:u w:val="single"/>
        </w:rPr>
        <w:t xml:space="preserve">к Положению о Республиканском конкурсе </w:t>
      </w:r>
    </w:p>
    <w:p w:rsidR="00343971" w:rsidRPr="00343971" w:rsidRDefault="00D55B62" w:rsidP="00343971">
      <w:pPr>
        <w:pStyle w:val="a6"/>
        <w:shd w:val="clear" w:color="auto" w:fill="auto"/>
        <w:spacing w:before="0" w:line="240" w:lineRule="auto"/>
        <w:ind w:left="540" w:right="40"/>
        <w:jc w:val="right"/>
        <w:rPr>
          <w:b/>
          <w:u w:val="single"/>
        </w:rPr>
      </w:pPr>
      <w:r w:rsidRPr="00343971">
        <w:rPr>
          <w:b/>
          <w:u w:val="single"/>
        </w:rPr>
        <w:t xml:space="preserve">информационно-социальных видеороликов </w:t>
      </w:r>
    </w:p>
    <w:p w:rsidR="00D55B62" w:rsidRDefault="00D55B62" w:rsidP="00343971">
      <w:pPr>
        <w:pStyle w:val="a6"/>
        <w:shd w:val="clear" w:color="auto" w:fill="auto"/>
        <w:spacing w:before="0" w:line="240" w:lineRule="auto"/>
        <w:ind w:left="540" w:right="40"/>
        <w:jc w:val="right"/>
      </w:pPr>
      <w:r w:rsidRPr="00343971">
        <w:rPr>
          <w:b/>
          <w:u w:val="single"/>
        </w:rPr>
        <w:t>"Ребенок в мире прав" - "Бала хокук даирэсендэ</w:t>
      </w:r>
      <w:r>
        <w:t xml:space="preserve"> "</w:t>
      </w:r>
    </w:p>
    <w:p w:rsidR="00343971" w:rsidRDefault="00343971" w:rsidP="00D55B62">
      <w:pPr>
        <w:pStyle w:val="a6"/>
        <w:shd w:val="clear" w:color="auto" w:fill="auto"/>
        <w:spacing w:before="0" w:line="322" w:lineRule="exact"/>
        <w:ind w:left="40"/>
        <w:jc w:val="center"/>
        <w:rPr>
          <w:b/>
        </w:rPr>
      </w:pPr>
    </w:p>
    <w:p w:rsidR="00343971" w:rsidRDefault="00343971" w:rsidP="00D55B62">
      <w:pPr>
        <w:pStyle w:val="a6"/>
        <w:shd w:val="clear" w:color="auto" w:fill="auto"/>
        <w:spacing w:before="0" w:line="322" w:lineRule="exact"/>
        <w:ind w:left="40"/>
        <w:jc w:val="center"/>
        <w:rPr>
          <w:b/>
        </w:rPr>
      </w:pPr>
    </w:p>
    <w:p w:rsidR="00D55B62" w:rsidRPr="00343971" w:rsidRDefault="00D55B62" w:rsidP="00D55B62">
      <w:pPr>
        <w:pStyle w:val="a6"/>
        <w:shd w:val="clear" w:color="auto" w:fill="auto"/>
        <w:spacing w:before="0" w:line="322" w:lineRule="exact"/>
        <w:ind w:left="40"/>
        <w:jc w:val="center"/>
        <w:rPr>
          <w:b/>
        </w:rPr>
      </w:pPr>
      <w:r w:rsidRPr="00343971">
        <w:rPr>
          <w:b/>
        </w:rPr>
        <w:t>ЗАЯВКА</w:t>
      </w:r>
    </w:p>
    <w:p w:rsidR="00D55B62" w:rsidRPr="00343971" w:rsidRDefault="00D55B62" w:rsidP="00D55B62">
      <w:pPr>
        <w:pStyle w:val="a6"/>
        <w:shd w:val="clear" w:color="auto" w:fill="auto"/>
        <w:spacing w:before="0" w:after="300" w:line="322" w:lineRule="exact"/>
        <w:ind w:left="40"/>
        <w:jc w:val="center"/>
        <w:rPr>
          <w:b/>
        </w:rPr>
      </w:pPr>
      <w:r w:rsidRPr="00343971">
        <w:rPr>
          <w:b/>
        </w:rPr>
        <w:t>на участие в Республиканском конкурсе информационно-социальных видеороликов "Ребенок в мире прав" - "Бала хокук даирэсендэ "</w:t>
      </w:r>
    </w:p>
    <w:p w:rsidR="00D55B62" w:rsidRDefault="00D55B62" w:rsidP="00D55B62">
      <w:pPr>
        <w:pStyle w:val="a6"/>
        <w:numPr>
          <w:ilvl w:val="2"/>
          <w:numId w:val="5"/>
        </w:numPr>
        <w:shd w:val="clear" w:color="auto" w:fill="auto"/>
        <w:tabs>
          <w:tab w:val="left" w:pos="794"/>
        </w:tabs>
        <w:spacing w:before="0" w:line="322" w:lineRule="exact"/>
        <w:ind w:firstLine="540"/>
        <w:jc w:val="both"/>
      </w:pPr>
      <w:r>
        <w:t>Фамилия, имя, отчество автора</w:t>
      </w:r>
    </w:p>
    <w:p w:rsidR="00D55B62" w:rsidRDefault="00D55B62" w:rsidP="00D55B62">
      <w:pPr>
        <w:pStyle w:val="a6"/>
        <w:numPr>
          <w:ilvl w:val="2"/>
          <w:numId w:val="5"/>
        </w:numPr>
        <w:shd w:val="clear" w:color="auto" w:fill="auto"/>
        <w:tabs>
          <w:tab w:val="left" w:pos="818"/>
        </w:tabs>
        <w:spacing w:before="0" w:line="322" w:lineRule="exact"/>
        <w:ind w:firstLine="540"/>
        <w:jc w:val="both"/>
      </w:pPr>
      <w:r>
        <w:t>Дата рождения, полных лет</w:t>
      </w:r>
    </w:p>
    <w:p w:rsidR="00D55B62" w:rsidRDefault="00D55B62" w:rsidP="00D55B62">
      <w:pPr>
        <w:pStyle w:val="a6"/>
        <w:numPr>
          <w:ilvl w:val="2"/>
          <w:numId w:val="5"/>
        </w:numPr>
        <w:shd w:val="clear" w:color="auto" w:fill="auto"/>
        <w:tabs>
          <w:tab w:val="left" w:pos="809"/>
        </w:tabs>
        <w:spacing w:before="0" w:line="322" w:lineRule="exact"/>
        <w:ind w:firstLine="540"/>
        <w:jc w:val="both"/>
      </w:pPr>
      <w:r>
        <w:t>Наименование работы</w:t>
      </w:r>
    </w:p>
    <w:p w:rsidR="00D55B62" w:rsidRDefault="00D55B62" w:rsidP="00D55B62">
      <w:pPr>
        <w:pStyle w:val="a6"/>
        <w:numPr>
          <w:ilvl w:val="2"/>
          <w:numId w:val="5"/>
        </w:numPr>
        <w:shd w:val="clear" w:color="auto" w:fill="auto"/>
        <w:tabs>
          <w:tab w:val="left" w:pos="814"/>
        </w:tabs>
        <w:spacing w:before="0" w:line="322" w:lineRule="exact"/>
        <w:ind w:firstLine="540"/>
        <w:jc w:val="both"/>
      </w:pPr>
      <w:r>
        <w:t>Жанр видеоролика</w:t>
      </w:r>
    </w:p>
    <w:p w:rsidR="00D55B62" w:rsidRDefault="00D55B62" w:rsidP="00D55B62">
      <w:pPr>
        <w:pStyle w:val="a6"/>
        <w:numPr>
          <w:ilvl w:val="2"/>
          <w:numId w:val="5"/>
        </w:numPr>
        <w:shd w:val="clear" w:color="auto" w:fill="auto"/>
        <w:tabs>
          <w:tab w:val="left" w:pos="804"/>
        </w:tabs>
        <w:spacing w:before="0" w:line="322" w:lineRule="exact"/>
        <w:ind w:firstLine="540"/>
        <w:jc w:val="both"/>
      </w:pPr>
      <w:r>
        <w:t>Почтовый адрес</w:t>
      </w:r>
    </w:p>
    <w:p w:rsidR="00D55B62" w:rsidRDefault="00D55B62" w:rsidP="00D55B62">
      <w:pPr>
        <w:pStyle w:val="a6"/>
        <w:numPr>
          <w:ilvl w:val="2"/>
          <w:numId w:val="5"/>
        </w:numPr>
        <w:shd w:val="clear" w:color="auto" w:fill="auto"/>
        <w:tabs>
          <w:tab w:val="left" w:pos="809"/>
        </w:tabs>
        <w:spacing w:before="0" w:line="322" w:lineRule="exact"/>
        <w:ind w:firstLine="540"/>
        <w:jc w:val="both"/>
      </w:pPr>
      <w:r>
        <w:t>Адрес электронной почты</w:t>
      </w:r>
    </w:p>
    <w:p w:rsidR="00D55B62" w:rsidRDefault="00D55B62" w:rsidP="00D55B62">
      <w:pPr>
        <w:pStyle w:val="a6"/>
        <w:numPr>
          <w:ilvl w:val="2"/>
          <w:numId w:val="5"/>
        </w:numPr>
        <w:shd w:val="clear" w:color="auto" w:fill="auto"/>
        <w:tabs>
          <w:tab w:val="left" w:pos="809"/>
        </w:tabs>
        <w:spacing w:before="0" w:line="322" w:lineRule="exact"/>
        <w:ind w:firstLine="540"/>
        <w:jc w:val="both"/>
      </w:pPr>
      <w:r>
        <w:t>Контактный телефон (в т.ч. мобильный)</w:t>
      </w:r>
    </w:p>
    <w:p w:rsidR="00D55B62" w:rsidRDefault="00D55B62" w:rsidP="00D55B62">
      <w:pPr>
        <w:pStyle w:val="a6"/>
        <w:numPr>
          <w:ilvl w:val="2"/>
          <w:numId w:val="5"/>
        </w:numPr>
        <w:shd w:val="clear" w:color="auto" w:fill="auto"/>
        <w:tabs>
          <w:tab w:val="left" w:pos="804"/>
        </w:tabs>
        <w:spacing w:before="0" w:line="322" w:lineRule="exact"/>
        <w:ind w:firstLine="540"/>
        <w:jc w:val="both"/>
      </w:pPr>
      <w:r>
        <w:t>Наименование образовательной организации, класс (при наличии)</w:t>
      </w:r>
    </w:p>
    <w:p w:rsidR="00D55B62" w:rsidRDefault="00D55B62" w:rsidP="00D55B62">
      <w:pPr>
        <w:pStyle w:val="a6"/>
        <w:numPr>
          <w:ilvl w:val="2"/>
          <w:numId w:val="5"/>
        </w:numPr>
        <w:shd w:val="clear" w:color="auto" w:fill="auto"/>
        <w:tabs>
          <w:tab w:val="left" w:pos="917"/>
        </w:tabs>
        <w:spacing w:before="0" w:after="341" w:line="322" w:lineRule="exact"/>
        <w:ind w:right="40" w:firstLine="540"/>
        <w:jc w:val="both"/>
      </w:pPr>
      <w:r>
        <w:t>Информация о размещении видео ролика в социальных сетях (указать ссылку)</w:t>
      </w:r>
    </w:p>
    <w:p w:rsidR="00D55B62" w:rsidRDefault="00D55B62" w:rsidP="00D55B62">
      <w:pPr>
        <w:pStyle w:val="a6"/>
        <w:shd w:val="clear" w:color="auto" w:fill="auto"/>
        <w:tabs>
          <w:tab w:val="left" w:leader="underscore" w:pos="4847"/>
          <w:tab w:val="left" w:leader="underscore" w:pos="7449"/>
        </w:tabs>
        <w:spacing w:before="0" w:line="270" w:lineRule="exact"/>
        <w:ind w:left="2620"/>
      </w:pPr>
      <w:r>
        <w:t>Подпись</w:t>
      </w:r>
      <w:r>
        <w:tab/>
        <w:t>/</w:t>
      </w:r>
      <w:r>
        <w:tab/>
        <w:t>/</w:t>
      </w:r>
    </w:p>
    <w:p w:rsidR="00D55B62" w:rsidRDefault="00D55B62" w:rsidP="00D55B62">
      <w:pPr>
        <w:pStyle w:val="a6"/>
        <w:shd w:val="clear" w:color="auto" w:fill="auto"/>
        <w:tabs>
          <w:tab w:val="left" w:leader="underscore" w:pos="3791"/>
          <w:tab w:val="left" w:leader="underscore" w:pos="6210"/>
        </w:tabs>
        <w:spacing w:before="0" w:after="347" w:line="270" w:lineRule="exact"/>
        <w:ind w:left="2620"/>
      </w:pPr>
      <w:r>
        <w:t>Дата "</w:t>
      </w:r>
      <w:r>
        <w:tab/>
        <w:t>"</w:t>
      </w:r>
      <w:r>
        <w:tab/>
        <w:t>2015 года</w:t>
      </w:r>
    </w:p>
    <w:p w:rsidR="00D55B62" w:rsidRDefault="00D55B62" w:rsidP="00D55B62">
      <w:pPr>
        <w:pStyle w:val="a6"/>
        <w:shd w:val="clear" w:color="auto" w:fill="auto"/>
        <w:tabs>
          <w:tab w:val="left" w:leader="underscore" w:pos="7315"/>
          <w:tab w:val="left" w:leader="underscore" w:pos="9629"/>
        </w:tabs>
        <w:spacing w:before="0" w:after="647" w:line="270" w:lineRule="exact"/>
      </w:pPr>
      <w:r>
        <w:t>Согласен (а) на обработку персональных данных</w:t>
      </w:r>
      <w:r>
        <w:tab/>
        <w:t>/</w:t>
      </w:r>
      <w:r>
        <w:tab/>
        <w:t>/</w:t>
      </w:r>
    </w:p>
    <w:p w:rsidR="00D55B62" w:rsidRDefault="00D55B62" w:rsidP="00D55B62">
      <w:pPr>
        <w:pStyle w:val="a6"/>
        <w:shd w:val="clear" w:color="auto" w:fill="auto"/>
        <w:spacing w:before="0" w:line="270" w:lineRule="exact"/>
        <w:ind w:right="40"/>
        <w:jc w:val="right"/>
      </w:pPr>
      <w:r>
        <w:t>&lt;*&gt; От имени несовершеннолетних согласие дают их законные представители.</w:t>
      </w:r>
    </w:p>
    <w:p w:rsidR="00343971" w:rsidRDefault="00343971" w:rsidP="00D55B62">
      <w:pPr>
        <w:pStyle w:val="a6"/>
        <w:shd w:val="clear" w:color="auto" w:fill="auto"/>
        <w:spacing w:before="0" w:line="322" w:lineRule="exact"/>
        <w:ind w:left="320"/>
        <w:jc w:val="center"/>
      </w:pPr>
    </w:p>
    <w:p w:rsidR="00343971" w:rsidRDefault="00343971" w:rsidP="00D55B62">
      <w:pPr>
        <w:pStyle w:val="a6"/>
        <w:shd w:val="clear" w:color="auto" w:fill="auto"/>
        <w:spacing w:before="0" w:line="322" w:lineRule="exact"/>
        <w:ind w:left="320"/>
        <w:jc w:val="center"/>
        <w:rPr>
          <w:b/>
        </w:rPr>
      </w:pPr>
    </w:p>
    <w:p w:rsidR="00343971" w:rsidRDefault="00343971" w:rsidP="00D55B62">
      <w:pPr>
        <w:pStyle w:val="a6"/>
        <w:shd w:val="clear" w:color="auto" w:fill="auto"/>
        <w:spacing w:before="0" w:line="322" w:lineRule="exact"/>
        <w:ind w:left="320"/>
        <w:jc w:val="center"/>
        <w:rPr>
          <w:b/>
        </w:rPr>
      </w:pPr>
    </w:p>
    <w:p w:rsidR="00343971" w:rsidRDefault="00343971" w:rsidP="00D55B62">
      <w:pPr>
        <w:pStyle w:val="a6"/>
        <w:shd w:val="clear" w:color="auto" w:fill="auto"/>
        <w:spacing w:before="0" w:line="322" w:lineRule="exact"/>
        <w:ind w:left="320"/>
        <w:jc w:val="center"/>
        <w:rPr>
          <w:b/>
        </w:rPr>
      </w:pPr>
    </w:p>
    <w:p w:rsidR="00343971" w:rsidRDefault="00343971" w:rsidP="00D55B62">
      <w:pPr>
        <w:pStyle w:val="a6"/>
        <w:shd w:val="clear" w:color="auto" w:fill="auto"/>
        <w:spacing w:before="0" w:line="322" w:lineRule="exact"/>
        <w:ind w:left="320"/>
        <w:jc w:val="center"/>
        <w:rPr>
          <w:b/>
        </w:rPr>
      </w:pPr>
    </w:p>
    <w:p w:rsidR="00343971" w:rsidRDefault="00343971" w:rsidP="00D55B62">
      <w:pPr>
        <w:pStyle w:val="a6"/>
        <w:shd w:val="clear" w:color="auto" w:fill="auto"/>
        <w:spacing w:before="0" w:line="322" w:lineRule="exact"/>
        <w:ind w:left="320"/>
        <w:jc w:val="center"/>
        <w:rPr>
          <w:b/>
        </w:rPr>
      </w:pPr>
    </w:p>
    <w:p w:rsidR="00343971" w:rsidRDefault="00343971" w:rsidP="00D55B62">
      <w:pPr>
        <w:pStyle w:val="a6"/>
        <w:shd w:val="clear" w:color="auto" w:fill="auto"/>
        <w:spacing w:before="0" w:line="322" w:lineRule="exact"/>
        <w:ind w:left="320"/>
        <w:jc w:val="center"/>
        <w:rPr>
          <w:b/>
        </w:rPr>
      </w:pPr>
    </w:p>
    <w:p w:rsidR="00343971" w:rsidRDefault="00343971" w:rsidP="00D55B62">
      <w:pPr>
        <w:pStyle w:val="a6"/>
        <w:shd w:val="clear" w:color="auto" w:fill="auto"/>
        <w:spacing w:before="0" w:line="322" w:lineRule="exact"/>
        <w:ind w:left="320"/>
        <w:jc w:val="center"/>
        <w:rPr>
          <w:b/>
        </w:rPr>
      </w:pPr>
    </w:p>
    <w:p w:rsidR="00D55B62" w:rsidRPr="00343971" w:rsidRDefault="00D55B62" w:rsidP="00D55B62">
      <w:pPr>
        <w:pStyle w:val="a6"/>
        <w:shd w:val="clear" w:color="auto" w:fill="auto"/>
        <w:spacing w:before="0" w:line="322" w:lineRule="exact"/>
        <w:ind w:left="320"/>
        <w:jc w:val="center"/>
        <w:rPr>
          <w:b/>
        </w:rPr>
      </w:pPr>
      <w:r w:rsidRPr="00343971">
        <w:rPr>
          <w:b/>
        </w:rPr>
        <w:t>ЗАЯВКА</w:t>
      </w:r>
    </w:p>
    <w:p w:rsidR="00D55B62" w:rsidRPr="00343971" w:rsidRDefault="00D55B62" w:rsidP="00D55B62">
      <w:pPr>
        <w:pStyle w:val="a6"/>
        <w:shd w:val="clear" w:color="auto" w:fill="auto"/>
        <w:spacing w:before="0" w:after="341" w:line="322" w:lineRule="exact"/>
        <w:ind w:left="320"/>
        <w:jc w:val="center"/>
        <w:rPr>
          <w:b/>
        </w:rPr>
      </w:pPr>
      <w:r w:rsidRPr="00343971">
        <w:rPr>
          <w:b/>
        </w:rPr>
        <w:t>на участие в Республиканском конкурсе информационно-социальных видеороликов "Ребенок в мире прав" - "Бала хокук даирэсендэ "</w:t>
      </w:r>
    </w:p>
    <w:p w:rsidR="00D55B62" w:rsidRDefault="00D55B62" w:rsidP="00D55B62">
      <w:pPr>
        <w:pStyle w:val="a6"/>
        <w:numPr>
          <w:ilvl w:val="3"/>
          <w:numId w:val="5"/>
        </w:numPr>
        <w:shd w:val="clear" w:color="auto" w:fill="auto"/>
        <w:tabs>
          <w:tab w:val="left" w:pos="313"/>
        </w:tabs>
        <w:spacing w:before="0" w:after="311" w:line="270" w:lineRule="exact"/>
        <w:ind w:left="20"/>
      </w:pPr>
      <w:r>
        <w:t>Название детского (молодежного, детско-молодежного) творческого коллектива</w:t>
      </w:r>
    </w:p>
    <w:p w:rsidR="00D55B62" w:rsidRDefault="00D55B62" w:rsidP="00D55B62">
      <w:pPr>
        <w:pStyle w:val="a6"/>
        <w:numPr>
          <w:ilvl w:val="3"/>
          <w:numId w:val="5"/>
        </w:numPr>
        <w:shd w:val="clear" w:color="auto" w:fill="auto"/>
        <w:tabs>
          <w:tab w:val="left" w:pos="327"/>
        </w:tabs>
        <w:spacing w:before="0" w:line="322" w:lineRule="exact"/>
        <w:ind w:left="20" w:right="280"/>
      </w:pPr>
      <w:r>
        <w:t>Состав творческого коллектива (Ф.И.О., дата рождения, место учебы или работы участников)</w:t>
      </w:r>
    </w:p>
    <w:p w:rsidR="00D55B62" w:rsidRDefault="00D55B62" w:rsidP="00D55B62">
      <w:pPr>
        <w:pStyle w:val="a6"/>
        <w:numPr>
          <w:ilvl w:val="3"/>
          <w:numId w:val="5"/>
        </w:numPr>
        <w:shd w:val="clear" w:color="auto" w:fill="auto"/>
        <w:tabs>
          <w:tab w:val="left" w:pos="289"/>
        </w:tabs>
        <w:spacing w:before="0" w:line="322" w:lineRule="exact"/>
        <w:ind w:left="20"/>
      </w:pPr>
      <w:r>
        <w:t>Наименование работы</w:t>
      </w:r>
    </w:p>
    <w:p w:rsidR="00D55B62" w:rsidRDefault="00D55B62" w:rsidP="00D55B62">
      <w:pPr>
        <w:pStyle w:val="a6"/>
        <w:numPr>
          <w:ilvl w:val="3"/>
          <w:numId w:val="5"/>
        </w:numPr>
        <w:shd w:val="clear" w:color="auto" w:fill="auto"/>
        <w:tabs>
          <w:tab w:val="left" w:pos="294"/>
        </w:tabs>
        <w:spacing w:before="0" w:line="322" w:lineRule="exact"/>
        <w:ind w:left="20"/>
      </w:pPr>
      <w:r>
        <w:t>Жанр видеоролика</w:t>
      </w:r>
    </w:p>
    <w:p w:rsidR="00D55B62" w:rsidRDefault="00D55B62" w:rsidP="00D55B62">
      <w:pPr>
        <w:pStyle w:val="a6"/>
        <w:numPr>
          <w:ilvl w:val="3"/>
          <w:numId w:val="5"/>
        </w:numPr>
        <w:shd w:val="clear" w:color="auto" w:fill="auto"/>
        <w:tabs>
          <w:tab w:val="left" w:pos="284"/>
        </w:tabs>
        <w:spacing w:before="0" w:line="322" w:lineRule="exact"/>
        <w:ind w:left="20"/>
      </w:pPr>
      <w:r>
        <w:t>Почтовый адрес</w:t>
      </w:r>
    </w:p>
    <w:p w:rsidR="00D55B62" w:rsidRDefault="00D55B62" w:rsidP="00D55B62">
      <w:pPr>
        <w:pStyle w:val="a6"/>
        <w:numPr>
          <w:ilvl w:val="3"/>
          <w:numId w:val="5"/>
        </w:numPr>
        <w:shd w:val="clear" w:color="auto" w:fill="auto"/>
        <w:tabs>
          <w:tab w:val="left" w:pos="289"/>
        </w:tabs>
        <w:spacing w:before="0" w:line="322" w:lineRule="exact"/>
        <w:ind w:left="20"/>
      </w:pPr>
      <w:r>
        <w:t>Адрес электронной почты</w:t>
      </w:r>
    </w:p>
    <w:p w:rsidR="00D55B62" w:rsidRDefault="00D55B62" w:rsidP="00D55B62">
      <w:pPr>
        <w:pStyle w:val="a6"/>
        <w:numPr>
          <w:ilvl w:val="3"/>
          <w:numId w:val="5"/>
        </w:numPr>
        <w:shd w:val="clear" w:color="auto" w:fill="auto"/>
        <w:tabs>
          <w:tab w:val="left" w:pos="289"/>
        </w:tabs>
        <w:spacing w:before="0" w:line="322" w:lineRule="exact"/>
        <w:ind w:left="20"/>
      </w:pPr>
      <w:r>
        <w:t>Контактный телефон (в т.ч. мобильный)</w:t>
      </w:r>
    </w:p>
    <w:p w:rsidR="00D55B62" w:rsidRDefault="00D55B62" w:rsidP="00D55B62">
      <w:pPr>
        <w:pStyle w:val="a6"/>
        <w:numPr>
          <w:ilvl w:val="3"/>
          <w:numId w:val="5"/>
        </w:numPr>
        <w:shd w:val="clear" w:color="auto" w:fill="auto"/>
        <w:tabs>
          <w:tab w:val="left" w:pos="289"/>
        </w:tabs>
        <w:spacing w:before="0" w:after="341" w:line="322" w:lineRule="exact"/>
        <w:ind w:left="20"/>
      </w:pPr>
      <w:r>
        <w:t>Информация о размещении видеоролика в социальных сетях (указать ссылку)</w:t>
      </w:r>
    </w:p>
    <w:p w:rsidR="00D55B62" w:rsidRDefault="00D55B62" w:rsidP="00D55B62">
      <w:pPr>
        <w:pStyle w:val="a6"/>
        <w:shd w:val="clear" w:color="auto" w:fill="auto"/>
        <w:tabs>
          <w:tab w:val="left" w:leader="underscore" w:pos="6402"/>
          <w:tab w:val="left" w:leader="underscore" w:pos="8860"/>
        </w:tabs>
        <w:spacing w:before="0" w:line="270" w:lineRule="exact"/>
        <w:ind w:left="1060"/>
      </w:pPr>
      <w:r>
        <w:t>Подпись руководителя коллектива</w:t>
      </w:r>
      <w:r>
        <w:tab/>
        <w:t>/</w:t>
      </w:r>
      <w:r>
        <w:tab/>
        <w:t>/</w:t>
      </w:r>
    </w:p>
    <w:p w:rsidR="00D55B62" w:rsidRDefault="00D55B62" w:rsidP="00D55B62">
      <w:pPr>
        <w:pStyle w:val="a6"/>
        <w:shd w:val="clear" w:color="auto" w:fill="auto"/>
        <w:tabs>
          <w:tab w:val="left" w:leader="underscore" w:pos="3771"/>
          <w:tab w:val="left" w:leader="underscore" w:pos="6190"/>
        </w:tabs>
        <w:spacing w:before="0" w:after="342" w:line="270" w:lineRule="exact"/>
        <w:ind w:left="2600"/>
      </w:pPr>
      <w:r>
        <w:t>Дата "</w:t>
      </w:r>
      <w:r>
        <w:tab/>
        <w:t>"</w:t>
      </w:r>
      <w:r>
        <w:tab/>
        <w:t>2015 года</w:t>
      </w:r>
    </w:p>
    <w:p w:rsidR="00D55B62" w:rsidRDefault="00D55B62" w:rsidP="00D55B62">
      <w:pPr>
        <w:pStyle w:val="a6"/>
        <w:shd w:val="clear" w:color="auto" w:fill="auto"/>
        <w:tabs>
          <w:tab w:val="left" w:leader="underscore" w:pos="7412"/>
          <w:tab w:val="left" w:leader="underscore" w:pos="9865"/>
        </w:tabs>
        <w:spacing w:before="0" w:after="246" w:line="270" w:lineRule="exact"/>
        <w:ind w:left="20"/>
      </w:pPr>
      <w:r>
        <w:t>Согласны на обработку персональных данных &lt;**&gt;</w:t>
      </w:r>
      <w:r>
        <w:tab/>
        <w:t>/</w:t>
      </w:r>
      <w:r>
        <w:tab/>
        <w:t>/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419"/>
        <w:gridCol w:w="1296"/>
      </w:tblGrid>
      <w:tr w:rsidR="00D55B62" w:rsidTr="00132A0C">
        <w:trPr>
          <w:trHeight w:val="326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55B62" w:rsidRDefault="00D55B62" w:rsidP="00132A0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/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55B62" w:rsidRDefault="00D55B62" w:rsidP="00132A0C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1200"/>
            </w:pPr>
            <w:r>
              <w:rPr>
                <w:noProof w:val="0"/>
              </w:rPr>
              <w:t>/</w:t>
            </w:r>
          </w:p>
        </w:tc>
      </w:tr>
      <w:tr w:rsidR="00D55B62" w:rsidTr="00132A0C">
        <w:trPr>
          <w:trHeight w:val="322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55B62" w:rsidRDefault="00D55B62" w:rsidP="00132A0C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/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55B62" w:rsidRDefault="00D55B62" w:rsidP="00132A0C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1200"/>
            </w:pPr>
            <w:r>
              <w:rPr>
                <w:noProof w:val="0"/>
              </w:rPr>
              <w:t>/</w:t>
            </w:r>
          </w:p>
        </w:tc>
      </w:tr>
      <w:tr w:rsidR="00D55B62" w:rsidTr="00132A0C">
        <w:trPr>
          <w:trHeight w:val="326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55B62" w:rsidRDefault="00D55B62" w:rsidP="00132A0C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/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55B62" w:rsidRDefault="00D55B62" w:rsidP="00132A0C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0"/>
            </w:pPr>
            <w:r>
              <w:rPr>
                <w:noProof w:val="0"/>
              </w:rPr>
              <w:t>/</w:t>
            </w:r>
          </w:p>
        </w:tc>
      </w:tr>
    </w:tbl>
    <w:p w:rsidR="00D55B62" w:rsidRDefault="00D55B62" w:rsidP="00D55B62">
      <w:pPr>
        <w:rPr>
          <w:sz w:val="2"/>
          <w:szCs w:val="2"/>
        </w:rPr>
      </w:pPr>
    </w:p>
    <w:p w:rsidR="00D55B62" w:rsidRDefault="00D55B62" w:rsidP="00D55B62">
      <w:pPr>
        <w:pStyle w:val="a6"/>
        <w:shd w:val="clear" w:color="auto" w:fill="auto"/>
        <w:spacing w:before="600" w:line="322" w:lineRule="exact"/>
        <w:ind w:left="20" w:firstLine="540"/>
      </w:pPr>
      <w:r>
        <w:t>&lt;*&gt; Заполняется при наличии.</w:t>
      </w:r>
    </w:p>
    <w:p w:rsidR="00D55B62" w:rsidRDefault="00D55B62" w:rsidP="00D55B62">
      <w:pPr>
        <w:pStyle w:val="a6"/>
        <w:shd w:val="clear" w:color="auto" w:fill="auto"/>
        <w:spacing w:before="0" w:line="322" w:lineRule="exact"/>
        <w:ind w:left="20" w:right="280" w:firstLine="540"/>
      </w:pPr>
      <w:r>
        <w:t>&lt;**&gt; Согласие выражается всеми участниками творческого коллектива. От имени несовершеннолетних согласие дают их законные представители.</w:t>
      </w:r>
      <w:r>
        <w:br w:type="page"/>
      </w:r>
    </w:p>
    <w:p w:rsidR="00D55B62" w:rsidRDefault="00D55B62" w:rsidP="00D55B62">
      <w:pPr>
        <w:pStyle w:val="22"/>
        <w:keepNext/>
        <w:keepLines/>
        <w:shd w:val="clear" w:color="auto" w:fill="auto"/>
        <w:spacing w:before="0" w:line="317" w:lineRule="exact"/>
      </w:pPr>
      <w:bookmarkStart w:id="8" w:name="bookmark9"/>
      <w:r>
        <w:lastRenderedPageBreak/>
        <w:t>СОСТАВ</w:t>
      </w:r>
      <w:bookmarkEnd w:id="8"/>
    </w:p>
    <w:p w:rsidR="00D55B62" w:rsidRDefault="00D55B62" w:rsidP="00D55B62">
      <w:pPr>
        <w:pStyle w:val="a6"/>
        <w:framePr w:w="4483" w:h="4834" w:wrap="notBeside" w:hAnchor="margin" w:x="5730" w:y="1040"/>
        <w:shd w:val="clear" w:color="auto" w:fill="auto"/>
        <w:spacing w:before="0" w:line="322" w:lineRule="exact"/>
        <w:ind w:left="3140" w:right="20"/>
        <w:jc w:val="right"/>
      </w:pPr>
      <w:r>
        <w:t>Утвержден приказами:</w:t>
      </w:r>
    </w:p>
    <w:p w:rsidR="00D55B62" w:rsidRDefault="00D55B62" w:rsidP="00D55B62">
      <w:pPr>
        <w:pStyle w:val="a6"/>
        <w:framePr w:w="4483" w:h="4834" w:wrap="notBeside" w:hAnchor="margin" w:x="5730" w:y="1040"/>
        <w:shd w:val="clear" w:color="auto" w:fill="auto"/>
        <w:spacing w:before="0" w:line="322" w:lineRule="exact"/>
        <w:ind w:right="20"/>
        <w:jc w:val="right"/>
      </w:pPr>
      <w:r>
        <w:t>Уполномоченного по правам ребенка в Республике Татарстан N 19 Министерства образования и науки Республики Татарстан N под-9233/15 Министерства по делам молодежи и спорту Республики Татарстан N 533 Министерства юстиции Республики Татарстан N 01-02/629 Республиканского агентства по печати и массовым коммуникациям "Татмедиа" N 30-п от 2 сентября 2015 года</w:t>
      </w:r>
    </w:p>
    <w:p w:rsidR="00D55B62" w:rsidRDefault="00D55B62" w:rsidP="00D55B62">
      <w:pPr>
        <w:pStyle w:val="22"/>
        <w:keepNext/>
        <w:keepLines/>
        <w:shd w:val="clear" w:color="auto" w:fill="auto"/>
        <w:spacing w:before="0" w:line="317" w:lineRule="exact"/>
        <w:sectPr w:rsidR="00D55B62">
          <w:footerReference w:type="default" r:id="rId11"/>
          <w:type w:val="continuous"/>
          <w:pgSz w:w="11905" w:h="16837"/>
          <w:pgMar w:top="451" w:right="422" w:bottom="673" w:left="987" w:header="0" w:footer="3" w:gutter="0"/>
          <w:cols w:space="720"/>
          <w:noEndnote/>
          <w:docGrid w:linePitch="360"/>
        </w:sectPr>
      </w:pPr>
      <w:bookmarkStart w:id="9" w:name="bookmark10"/>
      <w:r>
        <w:t>ОРГАНИЗАЦИОННОГО КОМИТЕТА РЕСПУБЛИКАНСКОГО КОНКУРСА ИНФОРМАЦИОННО-СОЦИАЛЬНЫХ ВИДЕОРОЛИКОВ "РЕБЕНОК В МИРЕ ПРАВ" - "БАЛА ХОКУК ДАИРЭСЕНДЭ"</w:t>
      </w:r>
      <w:bookmarkEnd w:id="9"/>
    </w:p>
    <w:p w:rsidR="00D55B62" w:rsidRDefault="00D55B62" w:rsidP="00D55B62">
      <w:pPr>
        <w:framePr w:w="11904" w:h="420" w:hRule="exact" w:wrap="notBeside" w:vAnchor="text" w:hAnchor="text" w:xAlign="center" w:y="1" w:anchorLock="1"/>
      </w:pPr>
    </w:p>
    <w:p w:rsidR="00D55B62" w:rsidRDefault="00D55B62" w:rsidP="00D55B62">
      <w:pPr>
        <w:rPr>
          <w:sz w:val="2"/>
          <w:szCs w:val="2"/>
        </w:rPr>
        <w:sectPr w:rsidR="00D55B62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 xml:space="preserve"> </w:t>
      </w:r>
    </w:p>
    <w:p w:rsidR="00D55B62" w:rsidRDefault="00D55B62" w:rsidP="00D55B62">
      <w:pPr>
        <w:pStyle w:val="a6"/>
        <w:shd w:val="clear" w:color="auto" w:fill="auto"/>
        <w:spacing w:before="0" w:after="668" w:line="326" w:lineRule="exact"/>
        <w:jc w:val="both"/>
      </w:pPr>
      <w:r>
        <w:lastRenderedPageBreak/>
        <w:t>Уполномоченный по правам ребенка в Республике Татарстан, председатель Оргкомитета</w:t>
      </w:r>
    </w:p>
    <w:p w:rsidR="00D55B62" w:rsidRDefault="00D55B62" w:rsidP="00D55B62">
      <w:pPr>
        <w:pStyle w:val="a6"/>
        <w:shd w:val="clear" w:color="auto" w:fill="auto"/>
        <w:spacing w:before="0" w:after="180" w:line="317" w:lineRule="exact"/>
        <w:jc w:val="both"/>
      </w:pPr>
      <w:r>
        <w:t>заместитель руководителя Республиканского агентства по печати и массовым коммуникациям "Татмедиа"</w:t>
      </w:r>
    </w:p>
    <w:p w:rsidR="00A25A77" w:rsidRDefault="00A25A77" w:rsidP="00D55B62">
      <w:pPr>
        <w:pStyle w:val="a6"/>
        <w:shd w:val="clear" w:color="auto" w:fill="auto"/>
        <w:spacing w:before="0" w:after="176" w:line="317" w:lineRule="exact"/>
        <w:jc w:val="both"/>
      </w:pPr>
    </w:p>
    <w:p w:rsidR="00D55B62" w:rsidRDefault="00D55B62" w:rsidP="00D55B62">
      <w:pPr>
        <w:pStyle w:val="a6"/>
        <w:shd w:val="clear" w:color="auto" w:fill="auto"/>
        <w:spacing w:before="0" w:after="176" w:line="317" w:lineRule="exact"/>
        <w:jc w:val="both"/>
      </w:pPr>
      <w:r>
        <w:t>заместитель министра по делам молодежи и спорту Республики Татарстан</w:t>
      </w:r>
    </w:p>
    <w:p w:rsidR="00D55B62" w:rsidRDefault="00D55B62" w:rsidP="00D55B62">
      <w:pPr>
        <w:pStyle w:val="a6"/>
        <w:shd w:val="clear" w:color="auto" w:fill="auto"/>
        <w:spacing w:before="0" w:after="221" w:line="322" w:lineRule="exact"/>
        <w:jc w:val="both"/>
      </w:pPr>
      <w:r>
        <w:t>ответственный секретарь Республиканской комиссии по делам несовершеннолетних и защите их прав (по согласованию)</w:t>
      </w:r>
    </w:p>
    <w:p w:rsidR="00D55B62" w:rsidRDefault="00D55B62" w:rsidP="00D55B62">
      <w:pPr>
        <w:pStyle w:val="a6"/>
        <w:shd w:val="clear" w:color="auto" w:fill="auto"/>
        <w:spacing w:before="0" w:after="537" w:line="270" w:lineRule="exact"/>
        <w:jc w:val="both"/>
      </w:pPr>
      <w:r>
        <w:t>министр юстиции Республики Татарстан</w:t>
      </w:r>
    </w:p>
    <w:p w:rsidR="00A25A77" w:rsidRDefault="00A25A77" w:rsidP="00D55B62">
      <w:pPr>
        <w:pStyle w:val="a6"/>
        <w:shd w:val="clear" w:color="auto" w:fill="auto"/>
        <w:spacing w:before="0" w:after="184" w:line="326" w:lineRule="exact"/>
        <w:jc w:val="both"/>
      </w:pPr>
      <w:r>
        <w:t>директор ОО "Совет детских организаций Республики Татарстан" (по согласованию</w:t>
      </w:r>
    </w:p>
    <w:p w:rsidR="00D55B62" w:rsidRDefault="00D55B62" w:rsidP="00D55B62">
      <w:pPr>
        <w:pStyle w:val="a6"/>
        <w:shd w:val="clear" w:color="auto" w:fill="auto"/>
        <w:spacing w:before="0" w:after="184" w:line="326" w:lineRule="exact"/>
        <w:jc w:val="both"/>
      </w:pPr>
    </w:p>
    <w:p w:rsidR="00A25A77" w:rsidRDefault="00A25A77" w:rsidP="00D55B62">
      <w:pPr>
        <w:pStyle w:val="a6"/>
        <w:framePr w:w="2555" w:h="6850" w:wrap="around" w:hAnchor="margin" w:x="-2773" w:y="6846"/>
        <w:shd w:val="clear" w:color="auto" w:fill="auto"/>
        <w:spacing w:before="0" w:line="270" w:lineRule="exact"/>
        <w:jc w:val="both"/>
      </w:pPr>
    </w:p>
    <w:p w:rsidR="00A25A77" w:rsidRDefault="00A25A77" w:rsidP="00D55B62">
      <w:pPr>
        <w:pStyle w:val="a6"/>
        <w:framePr w:w="2555" w:h="6850" w:wrap="around" w:hAnchor="margin" w:x="-2773" w:y="6846"/>
        <w:shd w:val="clear" w:color="auto" w:fill="auto"/>
        <w:spacing w:before="0" w:line="270" w:lineRule="exact"/>
        <w:jc w:val="both"/>
      </w:pPr>
    </w:p>
    <w:p w:rsidR="00A25A77" w:rsidRDefault="00A25A77" w:rsidP="00D55B62">
      <w:pPr>
        <w:pStyle w:val="a6"/>
        <w:framePr w:w="2555" w:h="6850" w:wrap="around" w:hAnchor="margin" w:x="-2773" w:y="6846"/>
        <w:shd w:val="clear" w:color="auto" w:fill="auto"/>
        <w:spacing w:before="0" w:line="270" w:lineRule="exact"/>
        <w:jc w:val="both"/>
      </w:pPr>
    </w:p>
    <w:p w:rsidR="00D55B62" w:rsidRDefault="00D55B62" w:rsidP="00A25A77">
      <w:pPr>
        <w:pStyle w:val="a6"/>
        <w:framePr w:w="2555" w:h="6850" w:wrap="around" w:hAnchor="margin" w:x="-2773" w:y="6846"/>
        <w:shd w:val="clear" w:color="auto" w:fill="auto"/>
        <w:spacing w:before="0" w:line="240" w:lineRule="auto"/>
        <w:jc w:val="both"/>
      </w:pPr>
      <w:r>
        <w:t>Удачина</w:t>
      </w:r>
    </w:p>
    <w:p w:rsidR="00A25A77" w:rsidRDefault="00D55B62" w:rsidP="00A25A77">
      <w:pPr>
        <w:pStyle w:val="a6"/>
        <w:framePr w:w="2555" w:h="6850" w:wrap="around" w:hAnchor="margin" w:x="-2773" w:y="6846"/>
        <w:shd w:val="clear" w:color="auto" w:fill="auto"/>
        <w:spacing w:before="0" w:line="240" w:lineRule="auto"/>
        <w:ind w:right="200"/>
        <w:jc w:val="both"/>
      </w:pPr>
      <w:r>
        <w:t xml:space="preserve">Гузель Любисовна </w:t>
      </w:r>
    </w:p>
    <w:p w:rsidR="00D55B62" w:rsidRDefault="00D55B62" w:rsidP="00A25A77">
      <w:pPr>
        <w:pStyle w:val="a6"/>
        <w:framePr w:w="2555" w:h="6850" w:wrap="around" w:hAnchor="margin" w:x="-2773" w:y="6846"/>
        <w:shd w:val="clear" w:color="auto" w:fill="auto"/>
        <w:spacing w:before="0" w:line="240" w:lineRule="auto"/>
        <w:ind w:right="200"/>
        <w:jc w:val="both"/>
      </w:pPr>
      <w:r>
        <w:t>Члены Оргкомитета: Ахметова</w:t>
      </w:r>
    </w:p>
    <w:p w:rsidR="00D55B62" w:rsidRDefault="00D55B62" w:rsidP="00D55B62">
      <w:pPr>
        <w:pStyle w:val="a6"/>
        <w:framePr w:w="2555" w:h="6850" w:wrap="around" w:hAnchor="margin" w:x="-2773" w:y="6846"/>
        <w:shd w:val="clear" w:color="auto" w:fill="auto"/>
        <w:spacing w:before="0" w:after="486" w:line="270" w:lineRule="exact"/>
        <w:jc w:val="both"/>
      </w:pPr>
      <w:r>
        <w:t>Эльвира Фанисовна</w:t>
      </w:r>
    </w:p>
    <w:p w:rsidR="00D55B62" w:rsidRDefault="00D55B62" w:rsidP="00D55B62">
      <w:pPr>
        <w:pStyle w:val="a6"/>
        <w:framePr w:w="2555" w:h="6850" w:wrap="around" w:hAnchor="margin" w:x="-2773" w:y="6846"/>
        <w:shd w:val="clear" w:color="auto" w:fill="auto"/>
        <w:spacing w:before="0" w:after="180" w:line="322" w:lineRule="exact"/>
        <w:ind w:right="200"/>
      </w:pPr>
      <w:r>
        <w:t>Гарифуллин Рустам Маратович</w:t>
      </w:r>
    </w:p>
    <w:p w:rsidR="00D55B62" w:rsidRDefault="00D55B62" w:rsidP="00A25A77">
      <w:pPr>
        <w:pStyle w:val="a6"/>
        <w:framePr w:w="2555" w:h="6850" w:wrap="around" w:hAnchor="margin" w:x="-2773" w:y="6846"/>
        <w:shd w:val="clear" w:color="auto" w:fill="auto"/>
        <w:spacing w:before="0" w:line="240" w:lineRule="auto"/>
        <w:ind w:right="1020"/>
      </w:pPr>
      <w:r>
        <w:t>Гарифуллина Илсояр</w:t>
      </w:r>
    </w:p>
    <w:p w:rsidR="00D55B62" w:rsidRDefault="00D55B62" w:rsidP="00A25A77">
      <w:pPr>
        <w:pStyle w:val="a6"/>
        <w:framePr w:w="2555" w:h="6850" w:wrap="around" w:hAnchor="margin" w:x="-2773" w:y="6846"/>
        <w:shd w:val="clear" w:color="auto" w:fill="auto"/>
        <w:spacing w:before="0" w:line="240" w:lineRule="auto"/>
        <w:ind w:right="540"/>
      </w:pPr>
      <w:r>
        <w:t>Халялетдиновна Глухова</w:t>
      </w:r>
    </w:p>
    <w:p w:rsidR="00D55B62" w:rsidRDefault="00D55B62" w:rsidP="00A25A77">
      <w:pPr>
        <w:pStyle w:val="a6"/>
        <w:framePr w:w="2555" w:h="6850" w:wrap="around" w:hAnchor="margin" w:x="-2773" w:y="6846"/>
        <w:shd w:val="clear" w:color="auto" w:fill="auto"/>
        <w:spacing w:before="0" w:line="240" w:lineRule="auto"/>
        <w:ind w:right="540"/>
      </w:pPr>
      <w:r>
        <w:t>Лариса Юрьевна Согрина</w:t>
      </w:r>
    </w:p>
    <w:p w:rsidR="00D55B62" w:rsidRDefault="00D55B62" w:rsidP="00A25A77">
      <w:pPr>
        <w:pStyle w:val="a6"/>
        <w:framePr w:w="2555" w:h="6850" w:wrap="around" w:hAnchor="margin" w:x="-2773" w:y="6846"/>
        <w:shd w:val="clear" w:color="auto" w:fill="auto"/>
        <w:spacing w:before="0" w:line="240" w:lineRule="auto"/>
        <w:ind w:right="200"/>
        <w:jc w:val="both"/>
      </w:pPr>
      <w:r>
        <w:t>Екатерина Игоревна Сулима</w:t>
      </w:r>
    </w:p>
    <w:p w:rsidR="00D55B62" w:rsidRDefault="00D55B62" w:rsidP="00A25A77">
      <w:pPr>
        <w:pStyle w:val="a6"/>
        <w:framePr w:w="2555" w:h="6850" w:wrap="around" w:hAnchor="margin" w:x="-2773" w:y="6846"/>
        <w:shd w:val="clear" w:color="auto" w:fill="auto"/>
        <w:spacing w:before="0" w:line="240" w:lineRule="auto"/>
        <w:jc w:val="both"/>
      </w:pPr>
      <w:r>
        <w:t>Лариса Олеговна</w:t>
      </w:r>
    </w:p>
    <w:p w:rsidR="00D55B62" w:rsidRDefault="00A25A77" w:rsidP="00A25A77">
      <w:pPr>
        <w:pStyle w:val="a6"/>
        <w:shd w:val="clear" w:color="auto" w:fill="auto"/>
        <w:spacing w:before="0" w:line="322" w:lineRule="exact"/>
        <w:sectPr w:rsidR="00D55B62">
          <w:type w:val="continuous"/>
          <w:pgSz w:w="11905" w:h="16837"/>
          <w:pgMar w:top="1560" w:right="1483" w:bottom="1584" w:left="3969" w:header="0" w:footer="3" w:gutter="0"/>
          <w:cols w:space="720"/>
          <w:noEndnote/>
          <w:docGrid w:linePitch="360"/>
        </w:sectPr>
      </w:pPr>
      <w:r>
        <w:t>З</w:t>
      </w:r>
      <w:r w:rsidR="00D55B62">
        <w:t>аместитель министра образования и науки Республики Татарстан</w:t>
      </w:r>
    </w:p>
    <w:p w:rsidR="00D55B62" w:rsidRPr="00F9468C" w:rsidRDefault="00D55B62" w:rsidP="00D55B62">
      <w:pPr>
        <w:pStyle w:val="131"/>
        <w:shd w:val="clear" w:color="auto" w:fill="auto"/>
        <w:spacing w:line="280" w:lineRule="exact"/>
        <w:rPr>
          <w:lang w:val="ru-RU"/>
        </w:rPr>
        <w:sectPr w:rsidR="00D55B62" w:rsidRPr="00F9468C">
          <w:pgSz w:w="11905" w:h="16837"/>
          <w:pgMar w:top="16339" w:right="1143" w:bottom="182" w:left="9874" w:header="0" w:footer="3" w:gutter="0"/>
          <w:cols w:space="720"/>
          <w:noEndnote/>
          <w:docGrid w:linePitch="360"/>
        </w:sectPr>
      </w:pPr>
      <w:r>
        <w:rPr>
          <w:rStyle w:val="130"/>
        </w:rPr>
        <w:lastRenderedPageBreak/>
        <w:t>IS</w:t>
      </w:r>
    </w:p>
    <w:p w:rsidR="00D55B62" w:rsidRDefault="00D55B62" w:rsidP="00D55B62">
      <w:pPr>
        <w:rPr>
          <w:sz w:val="2"/>
          <w:szCs w:val="2"/>
        </w:rPr>
      </w:pPr>
    </w:p>
    <w:p w:rsidR="004B144D" w:rsidRDefault="004B144D"/>
    <w:sectPr w:rsidR="004B144D" w:rsidSect="008C40E4">
      <w:type w:val="continuous"/>
      <w:pgSz w:w="11905" w:h="16837"/>
      <w:pgMar w:top="619" w:right="871" w:bottom="12725" w:left="56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712" w:rsidRDefault="00B41712" w:rsidP="008C40E4">
      <w:pPr>
        <w:spacing w:after="0" w:line="240" w:lineRule="auto"/>
      </w:pPr>
      <w:r>
        <w:separator/>
      </w:r>
    </w:p>
  </w:endnote>
  <w:endnote w:type="continuationSeparator" w:id="1">
    <w:p w:rsidR="00B41712" w:rsidRDefault="00B41712" w:rsidP="008C4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Ta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tar School Book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0E4" w:rsidRDefault="008C40E4" w:rsidP="00F9468C">
    <w:pPr>
      <w:pStyle w:val="a5"/>
      <w:framePr w:w="12202" w:h="350" w:wrap="none" w:vAnchor="text" w:hAnchor="page" w:x="1" w:y="-517"/>
      <w:shd w:val="clear" w:color="auto" w:fill="auto"/>
    </w:pPr>
  </w:p>
  <w:p w:rsidR="008C40E4" w:rsidRDefault="008C40E4">
    <w:pPr>
      <w:pStyle w:val="a5"/>
      <w:framePr w:w="12202" w:h="350" w:wrap="none" w:vAnchor="text" w:hAnchor="page" w:x="1" w:y="-517"/>
      <w:shd w:val="clear" w:color="auto" w:fill="auto"/>
      <w:ind w:left="39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712" w:rsidRDefault="00B41712" w:rsidP="008C40E4">
      <w:pPr>
        <w:spacing w:after="0" w:line="240" w:lineRule="auto"/>
      </w:pPr>
      <w:r>
        <w:separator/>
      </w:r>
    </w:p>
  </w:footnote>
  <w:footnote w:type="continuationSeparator" w:id="1">
    <w:p w:rsidR="00B41712" w:rsidRDefault="00B41712" w:rsidP="008C40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upperRoman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upperRoman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upperRoman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upperRoman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upperRoman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upperRoman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upperRoman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9"/>
    <w:multiLevelType w:val="multilevel"/>
    <w:tmpl w:val="00000008"/>
    <w:lvl w:ilvl="0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5B62"/>
    <w:rsid w:val="00343971"/>
    <w:rsid w:val="003905F4"/>
    <w:rsid w:val="004B144D"/>
    <w:rsid w:val="008B4443"/>
    <w:rsid w:val="008C40E4"/>
    <w:rsid w:val="009B2AD0"/>
    <w:rsid w:val="00A25A77"/>
    <w:rsid w:val="00B41712"/>
    <w:rsid w:val="00D55B62"/>
    <w:rsid w:val="00F94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55B6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55B62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4">
    <w:name w:val="Колонтитул_"/>
    <w:basedOn w:val="a0"/>
    <w:link w:val="a5"/>
    <w:uiPriority w:val="99"/>
    <w:rsid w:val="00D55B6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rial">
    <w:name w:val="Колонтитул + Arial"/>
    <w:aliases w:val="7,5 pt"/>
    <w:basedOn w:val="a4"/>
    <w:uiPriority w:val="99"/>
    <w:rsid w:val="00D55B62"/>
    <w:rPr>
      <w:rFonts w:ascii="Arial" w:hAnsi="Arial" w:cs="Arial"/>
      <w:spacing w:val="0"/>
      <w:sz w:val="15"/>
      <w:szCs w:val="15"/>
    </w:rPr>
  </w:style>
  <w:style w:type="character" w:customStyle="1" w:styleId="Arial3">
    <w:name w:val="Колонтитул + Arial3"/>
    <w:aliases w:val="73,5 pt3,Курсив"/>
    <w:basedOn w:val="a4"/>
    <w:uiPriority w:val="99"/>
    <w:rsid w:val="00D55B62"/>
    <w:rPr>
      <w:rFonts w:ascii="Arial" w:hAnsi="Arial" w:cs="Arial"/>
      <w:i/>
      <w:iCs/>
      <w:spacing w:val="0"/>
      <w:sz w:val="15"/>
      <w:szCs w:val="15"/>
    </w:rPr>
  </w:style>
  <w:style w:type="character" w:customStyle="1" w:styleId="Arial2">
    <w:name w:val="Колонтитул + Arial2"/>
    <w:aliases w:val="72,5 pt2,Курсив2"/>
    <w:basedOn w:val="a4"/>
    <w:uiPriority w:val="99"/>
    <w:rsid w:val="00D55B62"/>
    <w:rPr>
      <w:rFonts w:ascii="Arial" w:hAnsi="Arial" w:cs="Arial"/>
      <w:i/>
      <w:iCs/>
      <w:spacing w:val="0"/>
      <w:sz w:val="15"/>
      <w:szCs w:val="15"/>
      <w:u w:val="single"/>
    </w:rPr>
  </w:style>
  <w:style w:type="character" w:customStyle="1" w:styleId="Arial1">
    <w:name w:val="Колонтитул + Arial1"/>
    <w:aliases w:val="71,5 pt1,Курсив1,Интервал 1 pt"/>
    <w:basedOn w:val="a4"/>
    <w:uiPriority w:val="99"/>
    <w:rsid w:val="00D55B62"/>
    <w:rPr>
      <w:rFonts w:ascii="Arial" w:hAnsi="Arial" w:cs="Arial"/>
      <w:i/>
      <w:iCs/>
      <w:spacing w:val="20"/>
      <w:sz w:val="15"/>
      <w:szCs w:val="15"/>
    </w:rPr>
  </w:style>
  <w:style w:type="character" w:customStyle="1" w:styleId="3">
    <w:name w:val="Основной текст (3)_"/>
    <w:basedOn w:val="a0"/>
    <w:link w:val="30"/>
    <w:uiPriority w:val="99"/>
    <w:rsid w:val="00D55B62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14pt">
    <w:name w:val="Основной текст (2) + 14 pt"/>
    <w:basedOn w:val="2"/>
    <w:uiPriority w:val="99"/>
    <w:rsid w:val="00D55B62"/>
    <w:rPr>
      <w:sz w:val="28"/>
      <w:szCs w:val="28"/>
    </w:rPr>
  </w:style>
  <w:style w:type="character" w:customStyle="1" w:styleId="4">
    <w:name w:val="Основной текст (4)_"/>
    <w:basedOn w:val="a0"/>
    <w:link w:val="40"/>
    <w:uiPriority w:val="99"/>
    <w:rsid w:val="00D55B62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1">
    <w:name w:val="Основной текст Знак1"/>
    <w:basedOn w:val="a0"/>
    <w:link w:val="a6"/>
    <w:uiPriority w:val="99"/>
    <w:rsid w:val="00D55B62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D55B62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1"/>
    <w:uiPriority w:val="99"/>
    <w:rsid w:val="00D55B62"/>
    <w:rPr>
      <w:rFonts w:ascii="Times New Roman" w:hAnsi="Times New Roman" w:cs="Times New Roman"/>
      <w:shd w:val="clear" w:color="auto" w:fill="FFFFFF"/>
    </w:rPr>
  </w:style>
  <w:style w:type="character" w:customStyle="1" w:styleId="60">
    <w:name w:val="Основной текст (6)"/>
    <w:basedOn w:val="6"/>
    <w:uiPriority w:val="99"/>
    <w:rsid w:val="00D55B62"/>
    <w:rPr>
      <w:u w:val="single"/>
    </w:rPr>
  </w:style>
  <w:style w:type="character" w:customStyle="1" w:styleId="10">
    <w:name w:val="Заголовок №1_"/>
    <w:basedOn w:val="a0"/>
    <w:link w:val="11"/>
    <w:uiPriority w:val="99"/>
    <w:rsid w:val="00D55B62"/>
    <w:rPr>
      <w:rFonts w:ascii="Lucida Sans Unicode" w:hAnsi="Lucida Sans Unicode" w:cs="Lucida Sans Unicode"/>
      <w:b/>
      <w:bCs/>
      <w:i/>
      <w:iCs/>
      <w:sz w:val="42"/>
      <w:szCs w:val="42"/>
      <w:shd w:val="clear" w:color="auto" w:fill="FFFFFF"/>
      <w:lang w:val="en-US" w:eastAsia="en-US"/>
    </w:rPr>
  </w:style>
  <w:style w:type="paragraph" w:styleId="a6">
    <w:name w:val="Body Text"/>
    <w:basedOn w:val="a"/>
    <w:link w:val="1"/>
    <w:uiPriority w:val="99"/>
    <w:rsid w:val="00D55B62"/>
    <w:pPr>
      <w:shd w:val="clear" w:color="auto" w:fill="FFFFFF"/>
      <w:spacing w:before="720" w:after="0" w:line="307" w:lineRule="exact"/>
    </w:pPr>
    <w:rPr>
      <w:rFonts w:ascii="Times New Roman" w:hAnsi="Times New Roman" w:cs="Times New Roman"/>
      <w:sz w:val="27"/>
      <w:szCs w:val="27"/>
    </w:rPr>
  </w:style>
  <w:style w:type="character" w:customStyle="1" w:styleId="a7">
    <w:name w:val="Основной текст Знак"/>
    <w:basedOn w:val="a0"/>
    <w:link w:val="a6"/>
    <w:uiPriority w:val="99"/>
    <w:semiHidden/>
    <w:rsid w:val="00D55B62"/>
  </w:style>
  <w:style w:type="character" w:customStyle="1" w:styleId="21">
    <w:name w:val="Заголовок №2_"/>
    <w:basedOn w:val="a0"/>
    <w:link w:val="22"/>
    <w:uiPriority w:val="99"/>
    <w:rsid w:val="00D55B62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rsid w:val="00D55B62"/>
    <w:rPr>
      <w:rFonts w:ascii="Times New Roman" w:hAnsi="Times New Roman" w:cs="Times New Roman"/>
      <w:noProof/>
      <w:sz w:val="28"/>
      <w:szCs w:val="28"/>
      <w:shd w:val="clear" w:color="auto" w:fill="FFFFFF"/>
    </w:rPr>
  </w:style>
  <w:style w:type="character" w:customStyle="1" w:styleId="12">
    <w:name w:val="Основной текст (12)_"/>
    <w:basedOn w:val="a0"/>
    <w:link w:val="120"/>
    <w:uiPriority w:val="99"/>
    <w:rsid w:val="00D55B62"/>
    <w:rPr>
      <w:rFonts w:ascii="Times New Roman" w:hAnsi="Times New Roman" w:cs="Times New Roman"/>
      <w:noProof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rsid w:val="00D55B62"/>
    <w:rPr>
      <w:rFonts w:ascii="Times New Roman" w:hAnsi="Times New Roman" w:cs="Times New Roman"/>
      <w:noProof/>
      <w:sz w:val="28"/>
      <w:szCs w:val="28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rsid w:val="00D55B62"/>
    <w:rPr>
      <w:rFonts w:ascii="Times New Roman" w:hAnsi="Times New Roman" w:cs="Times New Roman"/>
      <w:noProof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rsid w:val="00D55B62"/>
    <w:rPr>
      <w:rFonts w:ascii="Times New Roman" w:hAnsi="Times New Roman" w:cs="Times New Roman"/>
      <w:noProof/>
      <w:sz w:val="28"/>
      <w:szCs w:val="28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rsid w:val="00D55B62"/>
    <w:rPr>
      <w:rFonts w:ascii="Times New Roman" w:hAnsi="Times New Roman" w:cs="Times New Roman"/>
      <w:noProof/>
      <w:sz w:val="28"/>
      <w:szCs w:val="28"/>
      <w:shd w:val="clear" w:color="auto" w:fill="FFFFFF"/>
    </w:rPr>
  </w:style>
  <w:style w:type="character" w:customStyle="1" w:styleId="13">
    <w:name w:val="Основной текст (13)_"/>
    <w:basedOn w:val="a0"/>
    <w:link w:val="131"/>
    <w:uiPriority w:val="99"/>
    <w:rsid w:val="00D55B62"/>
    <w:rPr>
      <w:rFonts w:ascii="Times New Roman" w:hAnsi="Times New Roman" w:cs="Times New Roman"/>
      <w:b/>
      <w:bCs/>
      <w:sz w:val="28"/>
      <w:szCs w:val="28"/>
      <w:shd w:val="clear" w:color="auto" w:fill="FFFFFF"/>
      <w:lang w:val="en-US" w:eastAsia="en-US"/>
    </w:rPr>
  </w:style>
  <w:style w:type="character" w:customStyle="1" w:styleId="130">
    <w:name w:val="Основной текст (13)"/>
    <w:basedOn w:val="13"/>
    <w:uiPriority w:val="99"/>
    <w:rsid w:val="00D55B62"/>
  </w:style>
  <w:style w:type="character" w:customStyle="1" w:styleId="14">
    <w:name w:val="Основной текст (14)_"/>
    <w:basedOn w:val="a0"/>
    <w:link w:val="140"/>
    <w:uiPriority w:val="99"/>
    <w:rsid w:val="00D55B62"/>
    <w:rPr>
      <w:rFonts w:ascii="Arial" w:hAnsi="Arial" w:cs="Arial"/>
      <w:sz w:val="25"/>
      <w:szCs w:val="25"/>
      <w:shd w:val="clear" w:color="auto" w:fill="FFFFFF"/>
    </w:rPr>
  </w:style>
  <w:style w:type="character" w:customStyle="1" w:styleId="a8">
    <w:name w:val="Подпись к таблице_"/>
    <w:basedOn w:val="a0"/>
    <w:link w:val="a9"/>
    <w:uiPriority w:val="99"/>
    <w:rsid w:val="00D55B62"/>
    <w:rPr>
      <w:rFonts w:ascii="Arial" w:hAnsi="Arial" w:cs="Arial"/>
      <w:b/>
      <w:bCs/>
      <w:sz w:val="25"/>
      <w:szCs w:val="25"/>
      <w:shd w:val="clear" w:color="auto" w:fill="FFFFFF"/>
    </w:rPr>
  </w:style>
  <w:style w:type="character" w:customStyle="1" w:styleId="aa">
    <w:name w:val="Подпись к таблице + Не полужирный"/>
    <w:basedOn w:val="a8"/>
    <w:uiPriority w:val="99"/>
    <w:rsid w:val="00D55B62"/>
  </w:style>
  <w:style w:type="character" w:customStyle="1" w:styleId="15">
    <w:name w:val="Основной текст (15)_"/>
    <w:basedOn w:val="a0"/>
    <w:link w:val="151"/>
    <w:uiPriority w:val="99"/>
    <w:rsid w:val="00D55B62"/>
    <w:rPr>
      <w:rFonts w:ascii="Times New Roman" w:hAnsi="Times New Roman" w:cs="Times New Roman"/>
      <w:noProof/>
      <w:shd w:val="clear" w:color="auto" w:fill="FFFFFF"/>
    </w:rPr>
  </w:style>
  <w:style w:type="character" w:customStyle="1" w:styleId="150">
    <w:name w:val="Основной текст (15)"/>
    <w:basedOn w:val="15"/>
    <w:uiPriority w:val="99"/>
    <w:rsid w:val="00D55B62"/>
  </w:style>
  <w:style w:type="character" w:customStyle="1" w:styleId="16">
    <w:name w:val="Основной текст (16)_"/>
    <w:basedOn w:val="a0"/>
    <w:link w:val="161"/>
    <w:uiPriority w:val="99"/>
    <w:rsid w:val="00D55B62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160">
    <w:name w:val="Основной текст (16)"/>
    <w:basedOn w:val="16"/>
    <w:uiPriority w:val="99"/>
    <w:rsid w:val="00D55B62"/>
  </w:style>
  <w:style w:type="character" w:customStyle="1" w:styleId="18">
    <w:name w:val="Основной текст (18)_"/>
    <w:basedOn w:val="a0"/>
    <w:link w:val="180"/>
    <w:uiPriority w:val="99"/>
    <w:rsid w:val="00D55B62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55B62"/>
    <w:pPr>
      <w:shd w:val="clear" w:color="auto" w:fill="FFFFFF"/>
      <w:spacing w:after="0" w:line="211" w:lineRule="exact"/>
      <w:jc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a5">
    <w:name w:val="Колонтитул"/>
    <w:basedOn w:val="a"/>
    <w:link w:val="a4"/>
    <w:uiPriority w:val="99"/>
    <w:rsid w:val="00D55B62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uiPriority w:val="99"/>
    <w:rsid w:val="00D55B62"/>
    <w:pPr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uiPriority w:val="99"/>
    <w:rsid w:val="00D55B62"/>
    <w:pPr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sz w:val="17"/>
      <w:szCs w:val="17"/>
    </w:rPr>
  </w:style>
  <w:style w:type="paragraph" w:customStyle="1" w:styleId="50">
    <w:name w:val="Основной текст (5)"/>
    <w:basedOn w:val="a"/>
    <w:link w:val="5"/>
    <w:uiPriority w:val="99"/>
    <w:rsid w:val="00D55B62"/>
    <w:pPr>
      <w:shd w:val="clear" w:color="auto" w:fill="FFFFFF"/>
      <w:spacing w:before="300" w:after="60" w:line="240" w:lineRule="atLeast"/>
    </w:pPr>
    <w:rPr>
      <w:rFonts w:ascii="Times New Roman" w:hAnsi="Times New Roman" w:cs="Times New Roman"/>
      <w:sz w:val="16"/>
      <w:szCs w:val="16"/>
    </w:rPr>
  </w:style>
  <w:style w:type="paragraph" w:customStyle="1" w:styleId="61">
    <w:name w:val="Основной текст (6)1"/>
    <w:basedOn w:val="a"/>
    <w:link w:val="6"/>
    <w:uiPriority w:val="99"/>
    <w:rsid w:val="00D55B62"/>
    <w:pPr>
      <w:shd w:val="clear" w:color="auto" w:fill="FFFFFF"/>
      <w:spacing w:after="300" w:line="274" w:lineRule="exact"/>
      <w:jc w:val="both"/>
    </w:pPr>
    <w:rPr>
      <w:rFonts w:ascii="Times New Roman" w:hAnsi="Times New Roman" w:cs="Times New Roman"/>
    </w:rPr>
  </w:style>
  <w:style w:type="paragraph" w:customStyle="1" w:styleId="11">
    <w:name w:val="Заголовок №1"/>
    <w:basedOn w:val="a"/>
    <w:link w:val="10"/>
    <w:uiPriority w:val="99"/>
    <w:rsid w:val="00D55B62"/>
    <w:pPr>
      <w:shd w:val="clear" w:color="auto" w:fill="FFFFFF"/>
      <w:spacing w:before="180" w:after="0" w:line="240" w:lineRule="atLeast"/>
      <w:outlineLvl w:val="0"/>
    </w:pPr>
    <w:rPr>
      <w:rFonts w:ascii="Lucida Sans Unicode" w:hAnsi="Lucida Sans Unicode" w:cs="Lucida Sans Unicode"/>
      <w:b/>
      <w:bCs/>
      <w:i/>
      <w:iCs/>
      <w:sz w:val="42"/>
      <w:szCs w:val="4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D55B62"/>
    <w:pPr>
      <w:shd w:val="clear" w:color="auto" w:fill="FFFFFF"/>
      <w:spacing w:before="300" w:after="0" w:line="322" w:lineRule="exact"/>
      <w:jc w:val="center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uiPriority w:val="99"/>
    <w:rsid w:val="00D55B62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28"/>
      <w:szCs w:val="28"/>
    </w:rPr>
  </w:style>
  <w:style w:type="paragraph" w:customStyle="1" w:styleId="120">
    <w:name w:val="Основной текст (12)"/>
    <w:basedOn w:val="a"/>
    <w:link w:val="12"/>
    <w:uiPriority w:val="99"/>
    <w:rsid w:val="00D55B62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28"/>
      <w:szCs w:val="28"/>
    </w:rPr>
  </w:style>
  <w:style w:type="paragraph" w:customStyle="1" w:styleId="80">
    <w:name w:val="Основной текст (8)"/>
    <w:basedOn w:val="a"/>
    <w:link w:val="8"/>
    <w:uiPriority w:val="99"/>
    <w:rsid w:val="00D55B62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28"/>
      <w:szCs w:val="28"/>
    </w:rPr>
  </w:style>
  <w:style w:type="paragraph" w:customStyle="1" w:styleId="101">
    <w:name w:val="Основной текст (10)"/>
    <w:basedOn w:val="a"/>
    <w:link w:val="100"/>
    <w:uiPriority w:val="99"/>
    <w:rsid w:val="00D55B62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28"/>
      <w:szCs w:val="28"/>
    </w:rPr>
  </w:style>
  <w:style w:type="paragraph" w:customStyle="1" w:styleId="70">
    <w:name w:val="Основной текст (7)"/>
    <w:basedOn w:val="a"/>
    <w:link w:val="7"/>
    <w:uiPriority w:val="99"/>
    <w:rsid w:val="00D55B62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28"/>
      <w:szCs w:val="28"/>
    </w:rPr>
  </w:style>
  <w:style w:type="paragraph" w:customStyle="1" w:styleId="111">
    <w:name w:val="Основной текст (11)"/>
    <w:basedOn w:val="a"/>
    <w:link w:val="110"/>
    <w:uiPriority w:val="99"/>
    <w:rsid w:val="00D55B62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28"/>
      <w:szCs w:val="28"/>
    </w:rPr>
  </w:style>
  <w:style w:type="paragraph" w:customStyle="1" w:styleId="131">
    <w:name w:val="Основной текст (13)1"/>
    <w:basedOn w:val="a"/>
    <w:link w:val="13"/>
    <w:uiPriority w:val="99"/>
    <w:rsid w:val="00D55B62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140">
    <w:name w:val="Основной текст (14)"/>
    <w:basedOn w:val="a"/>
    <w:link w:val="14"/>
    <w:uiPriority w:val="99"/>
    <w:rsid w:val="00D55B62"/>
    <w:pPr>
      <w:shd w:val="clear" w:color="auto" w:fill="FFFFFF"/>
      <w:spacing w:after="0" w:line="240" w:lineRule="atLeast"/>
    </w:pPr>
    <w:rPr>
      <w:rFonts w:ascii="Arial" w:hAnsi="Arial" w:cs="Arial"/>
      <w:sz w:val="25"/>
      <w:szCs w:val="25"/>
    </w:rPr>
  </w:style>
  <w:style w:type="paragraph" w:customStyle="1" w:styleId="a9">
    <w:name w:val="Подпись к таблице"/>
    <w:basedOn w:val="a"/>
    <w:link w:val="a8"/>
    <w:uiPriority w:val="99"/>
    <w:rsid w:val="00D55B62"/>
    <w:pPr>
      <w:shd w:val="clear" w:color="auto" w:fill="FFFFFF"/>
      <w:spacing w:after="0" w:line="240" w:lineRule="atLeast"/>
    </w:pPr>
    <w:rPr>
      <w:rFonts w:ascii="Arial" w:hAnsi="Arial" w:cs="Arial"/>
      <w:b/>
      <w:bCs/>
      <w:sz w:val="25"/>
      <w:szCs w:val="25"/>
    </w:rPr>
  </w:style>
  <w:style w:type="paragraph" w:customStyle="1" w:styleId="151">
    <w:name w:val="Основной текст (15)1"/>
    <w:basedOn w:val="a"/>
    <w:link w:val="15"/>
    <w:uiPriority w:val="99"/>
    <w:rsid w:val="00D55B62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</w:rPr>
  </w:style>
  <w:style w:type="paragraph" w:customStyle="1" w:styleId="161">
    <w:name w:val="Основной текст (16)1"/>
    <w:basedOn w:val="a"/>
    <w:link w:val="16"/>
    <w:uiPriority w:val="99"/>
    <w:rsid w:val="00D55B62"/>
    <w:pPr>
      <w:shd w:val="clear" w:color="auto" w:fill="FFFFFF"/>
      <w:spacing w:after="0" w:line="240" w:lineRule="atLeast"/>
    </w:pPr>
    <w:rPr>
      <w:rFonts w:ascii="Arial" w:hAnsi="Arial" w:cs="Arial"/>
      <w:b/>
      <w:bCs/>
      <w:sz w:val="20"/>
      <w:szCs w:val="20"/>
    </w:rPr>
  </w:style>
  <w:style w:type="paragraph" w:customStyle="1" w:styleId="180">
    <w:name w:val="Основной текст (18)"/>
    <w:basedOn w:val="a"/>
    <w:link w:val="18"/>
    <w:uiPriority w:val="99"/>
    <w:rsid w:val="00D55B62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8"/>
      <w:szCs w:val="8"/>
    </w:rPr>
  </w:style>
  <w:style w:type="paragraph" w:styleId="ab">
    <w:name w:val="Balloon Text"/>
    <w:basedOn w:val="a"/>
    <w:link w:val="ac"/>
    <w:uiPriority w:val="99"/>
    <w:semiHidden/>
    <w:unhideWhenUsed/>
    <w:rsid w:val="00D55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55B62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F94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9468C"/>
  </w:style>
  <w:style w:type="paragraph" w:styleId="af">
    <w:name w:val="footer"/>
    <w:basedOn w:val="a"/>
    <w:link w:val="af0"/>
    <w:uiPriority w:val="99"/>
    <w:semiHidden/>
    <w:unhideWhenUsed/>
    <w:rsid w:val="00F94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468C"/>
  </w:style>
  <w:style w:type="paragraph" w:styleId="af1">
    <w:name w:val="List Paragraph"/>
    <w:basedOn w:val="a"/>
    <w:uiPriority w:val="34"/>
    <w:qFormat/>
    <w:rsid w:val="009B2A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rav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birova_63@mf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232A6-F973-43C0-B7CE-82C38D17E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2548</Words>
  <Characters>14525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УО АМР</dc:creator>
  <cp:keywords/>
  <dc:description/>
  <cp:lastModifiedBy>МКУ УО АМР</cp:lastModifiedBy>
  <cp:revision>4</cp:revision>
  <dcterms:created xsi:type="dcterms:W3CDTF">2017-09-07T03:52:00Z</dcterms:created>
  <dcterms:modified xsi:type="dcterms:W3CDTF">2017-09-07T12:07:00Z</dcterms:modified>
</cp:coreProperties>
</file>